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AED" w:rsidRDefault="000A7AED">
      <w:pPr>
        <w:autoSpaceDE w:val="0"/>
        <w:autoSpaceDN w:val="0"/>
        <w:spacing w:after="78" w:line="220" w:lineRule="exact"/>
      </w:pPr>
    </w:p>
    <w:p w:rsidR="00041D9F" w:rsidRPr="005C76E3" w:rsidRDefault="001E5FC2" w:rsidP="00041D9F">
      <w:pPr>
        <w:autoSpaceDE w:val="0"/>
        <w:autoSpaceDN w:val="0"/>
        <w:spacing w:after="0" w:line="230" w:lineRule="auto"/>
        <w:ind w:right="369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p w:rsidR="00041D9F" w:rsidRDefault="001E5FC2" w:rsidP="00041D9F">
      <w:pPr>
        <w:autoSpaceDE w:val="0"/>
        <w:autoSpaceDN w:val="0"/>
        <w:spacing w:before="70" w:after="0" w:line="230" w:lineRule="auto"/>
        <w:ind w:right="28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noProof/>
          <w:color w:val="000000"/>
          <w:sz w:val="24"/>
          <w:lang w:val="ru-RU" w:eastAsia="ru-RU"/>
        </w:rPr>
        <w:drawing>
          <wp:inline distT="0" distB="0" distL="0" distR="0">
            <wp:extent cx="6534150" cy="8992464"/>
            <wp:effectExtent l="0" t="0" r="0" b="0"/>
            <wp:docPr id="1" name="Рисунок 1" descr="C:\Users\user\Desktop\сканиров\гул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иров\гул 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992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D9F" w:rsidRPr="005C76E3" w:rsidRDefault="00041D9F" w:rsidP="005C76E3">
      <w:pPr>
        <w:autoSpaceDE w:val="0"/>
        <w:autoSpaceDN w:val="0"/>
        <w:spacing w:before="70" w:after="0" w:line="230" w:lineRule="auto"/>
        <w:ind w:right="28"/>
        <w:jc w:val="right"/>
        <w:rPr>
          <w:lang w:val="ru-RU"/>
        </w:rPr>
        <w:sectPr w:rsidR="00041D9F" w:rsidRPr="005C76E3" w:rsidSect="005C76E3">
          <w:pgSz w:w="11900" w:h="16840"/>
          <w:pgMar w:top="298" w:right="872" w:bottom="851" w:left="738" w:header="720" w:footer="720" w:gutter="0"/>
          <w:cols w:space="720" w:equalWidth="0">
            <w:col w:w="10290" w:space="0"/>
          </w:cols>
          <w:docGrid w:linePitch="360"/>
        </w:sectPr>
      </w:pPr>
    </w:p>
    <w:p w:rsidR="000A7AED" w:rsidRPr="005C76E3" w:rsidRDefault="000A7AED">
      <w:pPr>
        <w:autoSpaceDE w:val="0"/>
        <w:autoSpaceDN w:val="0"/>
        <w:spacing w:after="216" w:line="220" w:lineRule="exact"/>
        <w:rPr>
          <w:lang w:val="ru-RU"/>
        </w:rPr>
      </w:pPr>
    </w:p>
    <w:p w:rsidR="000A7AED" w:rsidRPr="005C76E3" w:rsidRDefault="002C1DF8">
      <w:pPr>
        <w:autoSpaceDE w:val="0"/>
        <w:autoSpaceDN w:val="0"/>
        <w:spacing w:after="0" w:line="230" w:lineRule="auto"/>
        <w:rPr>
          <w:lang w:val="ru-RU"/>
        </w:rPr>
      </w:pPr>
      <w:r w:rsidRPr="005C76E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A7AED" w:rsidRPr="002C1DF8" w:rsidRDefault="002C1DF8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C1DF8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, сформулированные в Примерной программе воспитания.</w:t>
      </w:r>
    </w:p>
    <w:p w:rsidR="000A7AED" w:rsidRPr="002C1DF8" w:rsidRDefault="002C1DF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0A7AED" w:rsidRPr="002C1DF8" w:rsidRDefault="002C1DF8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на​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​лом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развитии функциональной грамотности младших школь​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, особенно таких её компонентов, как языковая, комму​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фор​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​ватного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нрав​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—д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лительный процесс, разворачивающийся на протяжении изучения содержания предмета.</w:t>
      </w:r>
    </w:p>
    <w:p w:rsidR="000A7AED" w:rsidRPr="002C1DF8" w:rsidRDefault="002C1DF8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​туре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«Литературное чтение».</w:t>
      </w:r>
    </w:p>
    <w:p w:rsidR="000A7AED" w:rsidRPr="002C1DF8" w:rsidRDefault="002C1DF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​ка», в 1 классе — 165 ч. </w:t>
      </w:r>
    </w:p>
    <w:p w:rsidR="000A7AED" w:rsidRPr="002C1DF8" w:rsidRDefault="002C1DF8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0A7AED" w:rsidRPr="002C1DF8" w:rsidRDefault="000A7AED">
      <w:pPr>
        <w:rPr>
          <w:lang w:val="ru-RU"/>
        </w:rPr>
        <w:sectPr w:rsidR="000A7AED" w:rsidRPr="002C1DF8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A7AED" w:rsidRPr="002C1DF8" w:rsidRDefault="000A7AED">
      <w:pPr>
        <w:autoSpaceDE w:val="0"/>
        <w:autoSpaceDN w:val="0"/>
        <w:spacing w:after="90" w:line="220" w:lineRule="exact"/>
        <w:rPr>
          <w:lang w:val="ru-RU"/>
        </w:rPr>
      </w:pPr>
    </w:p>
    <w:p w:rsidR="000A7AED" w:rsidRPr="002C1DF8" w:rsidRDefault="002C1DF8">
      <w:pPr>
        <w:autoSpaceDE w:val="0"/>
        <w:autoSpaceDN w:val="0"/>
        <w:spacing w:after="0"/>
        <w:ind w:right="144" w:firstLine="18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0A7AED" w:rsidRPr="002C1DF8" w:rsidRDefault="002C1DF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0A7AED" w:rsidRPr="002C1DF8" w:rsidRDefault="002C1DF8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2C1DF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​ка как государственного языка Российской Федерации; пони​</w:t>
      </w:r>
      <w:r w:rsidRPr="002C1DF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мание роли русского языка как языка межнационального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об​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0A7AED" w:rsidRPr="002C1DF8" w:rsidRDefault="002C1DF8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видами речевой деятельности на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ос​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аудированием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:rsidR="000A7AED" w:rsidRPr="002C1DF8" w:rsidRDefault="002C1DF8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0A7AED" w:rsidRPr="002C1DF8" w:rsidRDefault="002C1DF8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A7AED" w:rsidRPr="002C1DF8" w:rsidRDefault="000A7AED">
      <w:pPr>
        <w:autoSpaceDE w:val="0"/>
        <w:autoSpaceDN w:val="0"/>
        <w:spacing w:after="78" w:line="220" w:lineRule="exact"/>
        <w:rPr>
          <w:lang w:val="ru-RU"/>
        </w:rPr>
      </w:pPr>
    </w:p>
    <w:p w:rsidR="000A7AED" w:rsidRPr="002C1DF8" w:rsidRDefault="002C1DF8">
      <w:pPr>
        <w:autoSpaceDE w:val="0"/>
        <w:autoSpaceDN w:val="0"/>
        <w:spacing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A7AED" w:rsidRPr="002C1DF8" w:rsidRDefault="002C1DF8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харак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тера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самостоя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​тельном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чтении вслух.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ство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C1DF8">
        <w:rPr>
          <w:lang w:val="ru-RU"/>
        </w:rPr>
        <w:lastRenderedPageBreak/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твёр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дости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Функции букв е, ё, ю, я. Мягкий знак как показатель мягкости предшествующего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 гласного звука в конце слова. Последовательность букв в русском алфавите.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глас​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препи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нания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Осознанное чтение слов,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простран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стве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необ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ходимо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во время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письма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.Н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ачертание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прописных и строчных букв.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мо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соблюде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 гласных после шипящих в сочетаниях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пропис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ная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0A7AED" w:rsidRPr="002C1DF8" w:rsidRDefault="002C1DF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:rsidR="000A7AED" w:rsidRPr="002C1DF8" w:rsidRDefault="000A7AED">
      <w:pPr>
        <w:autoSpaceDE w:val="0"/>
        <w:autoSpaceDN w:val="0"/>
        <w:spacing w:after="72" w:line="220" w:lineRule="exact"/>
        <w:rPr>
          <w:lang w:val="ru-RU"/>
        </w:rPr>
      </w:pPr>
    </w:p>
    <w:p w:rsidR="000A7AED" w:rsidRPr="002C1DF8" w:rsidRDefault="002C1DF8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Гласные и согласные звуки, их различение.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Уда​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рение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​кие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согласные звуки, их различение. Звонкие и глухие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последова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тельность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. Использование алфавита для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современного русского литературного языка (на ограниченном перечне слов, отрабатываемом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учеб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C1DF8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нике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 как единица языка (ознакомление). Слово, предложение (наблюдение над сходством и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различи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​ем). Установление связи слов в предложении при помощи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смыс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ловых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:rsidR="000A7AED" w:rsidRPr="002C1DF8" w:rsidRDefault="002C1DF8">
      <w:pPr>
        <w:autoSpaceDE w:val="0"/>
        <w:autoSpaceDN w:val="0"/>
        <w:spacing w:before="70"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Составле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:rsidR="000A7AED" w:rsidRPr="002C1DF8" w:rsidRDefault="002C1DF8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0A7AED" w:rsidRPr="002C1DF8" w:rsidRDefault="002C1DF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0A7AED" w:rsidRPr="002C1DF8" w:rsidRDefault="002C1DF8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прописная буква в начале предложения и в именах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:rsidR="000A7AED" w:rsidRPr="002C1DF8" w:rsidRDefault="002C1DF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0A7AED" w:rsidRPr="002C1DF8" w:rsidRDefault="002C1DF8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гласные после шипящих в сочетаниях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чу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A7AED" w:rsidRPr="002C1DF8" w:rsidRDefault="002C1DF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сочетания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чк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чн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0A7AED" w:rsidRPr="002C1DF8" w:rsidRDefault="002C1DF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0A7AED" w:rsidRPr="002C1DF8" w:rsidRDefault="002C1DF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знаки препинания в конце предложения: точка,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вопроситель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восклицательный знаки. Алгоритм списывания текста.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щение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. Ситуации устного общения</w:t>
      </w:r>
    </w:p>
    <w:p w:rsidR="000A7AED" w:rsidRPr="002C1DF8" w:rsidRDefault="000A7AED">
      <w:pPr>
        <w:autoSpaceDE w:val="0"/>
        <w:autoSpaceDN w:val="0"/>
        <w:spacing w:after="66" w:line="220" w:lineRule="exact"/>
        <w:rPr>
          <w:lang w:val="ru-RU"/>
        </w:rPr>
      </w:pPr>
    </w:p>
    <w:p w:rsidR="000A7AED" w:rsidRPr="002C1DF8" w:rsidRDefault="002C1DF8">
      <w:pPr>
        <w:autoSpaceDE w:val="0"/>
        <w:autoSpaceDN w:val="0"/>
        <w:spacing w:after="0" w:line="271" w:lineRule="auto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(чтение диалогов по ролям, просмотр видеоматериалов, прослушивание аудиозаписи). Нормы речевого этикета в ситуациях учебного и бытового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об​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с просьбой).</w:t>
      </w:r>
    </w:p>
    <w:p w:rsidR="000A7AED" w:rsidRPr="002C1DF8" w:rsidRDefault="000A7AED">
      <w:pPr>
        <w:rPr>
          <w:lang w:val="ru-RU"/>
        </w:rPr>
        <w:sectPr w:rsidR="000A7AED" w:rsidRPr="002C1DF8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</w:p>
    <w:p w:rsidR="000A7AED" w:rsidRPr="002C1DF8" w:rsidRDefault="000A7AED">
      <w:pPr>
        <w:autoSpaceDE w:val="0"/>
        <w:autoSpaceDN w:val="0"/>
        <w:spacing w:after="78" w:line="220" w:lineRule="exact"/>
        <w:rPr>
          <w:lang w:val="ru-RU"/>
        </w:rPr>
      </w:pPr>
    </w:p>
    <w:p w:rsidR="000A7AED" w:rsidRPr="002C1DF8" w:rsidRDefault="002C1DF8">
      <w:pPr>
        <w:autoSpaceDE w:val="0"/>
        <w:autoSpaceDN w:val="0"/>
        <w:spacing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1 классе направлено на достижение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0A7AED" w:rsidRPr="002C1DF8" w:rsidRDefault="002C1DF8">
      <w:pPr>
        <w:autoSpaceDE w:val="0"/>
        <w:autoSpaceDN w:val="0"/>
        <w:spacing w:before="382"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своей этнокультурной и российской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граждан​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об​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доброжелатель​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​вой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интерес к различным профессиям,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произв</w:t>
      </w:r>
      <w:bookmarkStart w:id="0" w:name="_GoBack"/>
      <w:bookmarkEnd w:id="0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0A7AED" w:rsidRPr="002C1DF8" w:rsidRDefault="000A7AED">
      <w:pPr>
        <w:rPr>
          <w:lang w:val="ru-RU"/>
        </w:rPr>
        <w:sectPr w:rsidR="000A7AED" w:rsidRPr="002C1DF8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A7AED" w:rsidRPr="002C1DF8" w:rsidRDefault="000A7AED">
      <w:pPr>
        <w:autoSpaceDE w:val="0"/>
        <w:autoSpaceDN w:val="0"/>
        <w:spacing w:after="78" w:line="220" w:lineRule="exact"/>
        <w:rPr>
          <w:lang w:val="ru-RU"/>
        </w:rPr>
      </w:pPr>
    </w:p>
    <w:p w:rsidR="000A7AED" w:rsidRPr="002C1DF8" w:rsidRDefault="002C1DF8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актив​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0A7AED" w:rsidRPr="002C1DF8" w:rsidRDefault="002C1DF8">
      <w:pPr>
        <w:autoSpaceDE w:val="0"/>
        <w:autoSpaceDN w:val="0"/>
        <w:spacing w:before="262"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причинно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​следственные связи в ситуациях наблюдения за языковым материалом, делать выводы.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мин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​исследование,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согласно заданному алгоритму находить представленную в явном виде информацию в предложенном источнике: в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слова​рях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, справочниках;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(педагогических работни​ков, родителей, законных</w:t>
      </w:r>
      <w:proofErr w:type="gramEnd"/>
    </w:p>
    <w:p w:rsidR="000A7AED" w:rsidRPr="002C1DF8" w:rsidRDefault="000A7AED">
      <w:pPr>
        <w:rPr>
          <w:lang w:val="ru-RU"/>
        </w:rPr>
        <w:sectPr w:rsidR="000A7AED" w:rsidRPr="002C1DF8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0A7AED" w:rsidRPr="002C1DF8" w:rsidRDefault="000A7AED">
      <w:pPr>
        <w:autoSpaceDE w:val="0"/>
        <w:autoSpaceDN w:val="0"/>
        <w:spacing w:after="66" w:line="220" w:lineRule="exact"/>
        <w:rPr>
          <w:lang w:val="ru-RU"/>
        </w:rPr>
      </w:pPr>
    </w:p>
    <w:p w:rsidR="000A7AED" w:rsidRPr="002C1DF8" w:rsidRDefault="002C1DF8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​скую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, звуковую информацию в соответствии с учебной зада​чей;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​исследования, проектного задания;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0A7AED" w:rsidRPr="002C1DF8" w:rsidRDefault="002C1DF8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2C1DF8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планировать действия по решению учебной задачи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​лучения результата;—    выстраивать последовательность выбранных действий.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причины успеха/неудач учебной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деятель​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0A7AED" w:rsidRPr="002C1DF8" w:rsidRDefault="002C1DF8">
      <w:pPr>
        <w:autoSpaceDE w:val="0"/>
        <w:autoSpaceDN w:val="0"/>
        <w:spacing w:before="262"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ин​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0A7AED" w:rsidRPr="002C1DF8" w:rsidRDefault="000A7AED">
      <w:pPr>
        <w:rPr>
          <w:lang w:val="ru-RU"/>
        </w:rPr>
        <w:sectPr w:rsidR="000A7AED" w:rsidRPr="002C1DF8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0A7AED" w:rsidRPr="002C1DF8" w:rsidRDefault="000A7AED">
      <w:pPr>
        <w:autoSpaceDE w:val="0"/>
        <w:autoSpaceDN w:val="0"/>
        <w:spacing w:after="78" w:line="220" w:lineRule="exact"/>
        <w:rPr>
          <w:lang w:val="ru-RU"/>
        </w:rPr>
      </w:pPr>
    </w:p>
    <w:p w:rsidR="000A7AED" w:rsidRPr="002C1DF8" w:rsidRDefault="002C1DF8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0A7AED" w:rsidRPr="002C1DF8" w:rsidRDefault="002C1DF8">
      <w:pPr>
        <w:autoSpaceDE w:val="0"/>
        <w:autoSpaceDN w:val="0"/>
        <w:spacing w:before="262"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A7AED" w:rsidRPr="002C1DF8" w:rsidRDefault="002C1DF8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слово и предложение; вычленять слова из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пред​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ложений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гласные и согласные звуки (в том числе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разли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чать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 согласный звук [й’] и гласный звук [и]);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различать согласные звуки: мягкие и твёрдые, звонкие и глухие (вне слова и в слове);</w:t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 различать понятия «звук» и «буква»;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proofErr w:type="gramEnd"/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называть буквы русского алфавита;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spellEnd"/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аккуратным разборчивым почерком без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искаже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прописные и строчные буквы, соединения букв, слова;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применять изученные правила правописания: раздельное написание слов в предложении; знаки препинания в конце пред​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​гам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(простые случаи: слова из слогов типа «согласный + глас​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»); гласные после шипящих в сочетаниях </w:t>
      </w:r>
      <w:proofErr w:type="spellStart"/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(в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положе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ударением), </w:t>
      </w:r>
      <w:proofErr w:type="spellStart"/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C1DF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исправлять ошибки на изученные правила, описки;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proofErr w:type="gramEnd"/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тексте слова, значение которых требует </w:t>
      </w:r>
      <w:proofErr w:type="spellStart"/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уточ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​нения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2C1DF8">
        <w:rPr>
          <w:lang w:val="ru-RU"/>
        </w:rPr>
        <w:br/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картинкам и наблюдениям;</w:t>
      </w:r>
      <w:r w:rsidRPr="002C1DF8">
        <w:rPr>
          <w:lang w:val="ru-RU"/>
        </w:rPr>
        <w:tab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изученные понятия в процессе решения учебных задач.</w:t>
      </w:r>
    </w:p>
    <w:p w:rsidR="000A7AED" w:rsidRPr="002C1DF8" w:rsidRDefault="000A7AED">
      <w:pPr>
        <w:rPr>
          <w:lang w:val="ru-RU"/>
        </w:rPr>
        <w:sectPr w:rsidR="000A7AED" w:rsidRPr="002C1DF8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0A7AED" w:rsidRPr="002C1DF8" w:rsidRDefault="000A7AED">
      <w:pPr>
        <w:autoSpaceDE w:val="0"/>
        <w:autoSpaceDN w:val="0"/>
        <w:spacing w:after="64" w:line="220" w:lineRule="exact"/>
        <w:rPr>
          <w:lang w:val="ru-RU"/>
        </w:rPr>
      </w:pPr>
    </w:p>
    <w:p w:rsidR="000A7AED" w:rsidRDefault="002C1DF8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0A7AED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ED" w:rsidRDefault="000A7A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ED" w:rsidRDefault="000A7AE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ED" w:rsidRDefault="000A7A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ED" w:rsidRDefault="000A7A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ED" w:rsidRDefault="000A7AE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ED" w:rsidRDefault="000A7AED"/>
        </w:tc>
      </w:tr>
      <w:tr w:rsidR="000A7AE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0A7AED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речи</w:t>
            </w:r>
            <w:proofErr w:type="spellEnd"/>
          </w:p>
        </w:tc>
      </w:tr>
      <w:tr w:rsidR="000A7AED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0B29" w:rsidRPr="002741DF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выстроенных в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​вильной последовательности: анализ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изображённых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собы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тий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обсуждение сюжета,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устного рассказа с опорой на картинки; Работа с серией сюжетных картинок с нарушенной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вательностью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анализ изображённых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событий, установление правильной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последовательности событий, объяснение ошибки художника, внесение изменений в последователь​</w:t>
            </w:r>
            <w:r w:rsidRPr="002C1DF8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ность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картинок, составление устного рассказа по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восстанов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​ленной серии картинок;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рассказов повествовательного характера (например, рассказ о случаях из школьной жизни и т. д.);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рассказов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сательного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характера (например,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описание как результат совместных наблюдений, описание модели звукового состава слова и т. д.); Самостоятельная работа: составление короткого рассказа по опорным словам;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результатам совместного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составления рассказов, объяснение уместности или неуместности использования тех или иных речевых средств, участие в диалоге, высказывание 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обоснование своей точки зрения;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текста, понимание текста при его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прослушивании;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4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</w:t>
            </w:r>
          </w:p>
          <w:p w:rsidR="000A7AED" w:rsidRPr="002C1DF8" w:rsidRDefault="002C1DF8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6916" w:rsidRPr="00046916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«Скажи так, как я»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(отрабатывается умение воспроизводить заданный учителем образец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ционного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выделения звука в слове);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заданный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звук?» (ловить мяч нужно только тогда, когда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ведущий называет слово с заданным звуком,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отрабатывается умение определять наличие заданного звука в слове);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звуком при прослушивании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подбор слов с заданным звуком;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текучий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49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046916" w:rsidRDefault="002C1DF8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4691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Установление последовательности звуков в слове и количества звуков.</w:t>
            </w:r>
          </w:p>
          <w:p w:rsidR="000A7AED" w:rsidRPr="00046916" w:rsidRDefault="002C1DF8">
            <w:pPr>
              <w:autoSpaceDE w:val="0"/>
              <w:autoSpaceDN w:val="0"/>
              <w:spacing w:before="18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04691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Сопоставление слов, различающихся одним или несколькими звуками.</w:t>
            </w:r>
          </w:p>
          <w:p w:rsidR="000A7AED" w:rsidRPr="002C1DF8" w:rsidRDefault="002C1DF8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04691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6916" w:rsidRPr="002741DF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7" w:lineRule="auto"/>
              <w:ind w:left="72"/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звуком;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модель в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 места заданного звука в слове (начало, середина, конец слова);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группировка слов по первому звук</w:t>
            </w: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у(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последнему звуку), по наличию близких в акустико-артикуляционном отношении звуков ([н] —[м], [р] — [л], [с] — [ш] и др.);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«Живые звуки»: моделирование звукового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состава слова в игровых ситуациях;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фишек разного цвета для фиксации качественных характеристик звуков;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задания: проанализировать предложенную модель звукового состава слова и рассказать о ней;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подбор слов,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ствующих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заданной модели;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соотнесение слов с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ствующими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 моделями;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основанию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например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—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0649" w:rsidRPr="00D60649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фишек разного цвета для фиксации качественных характеристик звуков;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задания: проанализировать предложенную модель звукового состава слова и рассказать о ней;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подбор слов,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ствующих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заданной модели;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соотнесение слов с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ствующими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 моделями;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основанию (например, твёрдые— </w:t>
            </w: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гкие согласные звуки);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5461F" w:rsidRDefault="0025461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61F" w:rsidRPr="00D60649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братца» (парный по твёрдости — мягкости звук);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твёрдые согласные звуки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отличаются от мягких согласных звуков?»;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характеристика особенностей гласных, согласных звуков, обоснование своей точки зрения, выслушивание одноклассников;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Контролировать этапы своей работы, оценивать процесс и результат выполнения задания;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упражнения по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определению количества слогов в слове, приведение доказательства;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подбор слов с заданным количеством слогов;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8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5461F" w:rsidRDefault="0025461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6A61" w:rsidRPr="002741DF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характеристика особенностей гласных, согласных звуков, обоснование своей точки зрения, выслушивание одноклассников;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Контролировать этапы своей работы, оценивать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процесс и результат выполнения задания;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упражнения по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определению количества слогов в слове, приведение доказательства;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подбор слов с заданным количеством слогов;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подбор слова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заданным ударным гласным звуком;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слогоударными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схемами: подбор слов, соответствующих схеме;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количеству слогов в слове и месту ударения;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исправление ошибок, допущенных при делении слов на слоги, в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определении ударного звука;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</w:t>
            </w:r>
          </w:p>
          <w:p w:rsidR="000A7AED" w:rsidRPr="002C1DF8" w:rsidRDefault="002C1DF8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Деление слов на слоги (простые 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5461F" w:rsidRDefault="0025461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D6A61" w:rsidRPr="002D6A61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tt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подбор слов с заданным количеством слогов;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подбор слова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ударным гласным звуком;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слогоударными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схемами: подбор слов, соответствующих схеме;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количеству слогов в слове и месту ударения;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исправление ошибок, допущенных при делении слов на слоги, в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определении ударного звука;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4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9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 w:rsidRPr="00093DC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2C1D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0A7AED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гигиенических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требований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которые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необходимо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соблюдать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11C5" w:rsidRPr="002D6A61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tt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направленное на составление буквы из элементов; Моделирование (из пластилина, из проволоки) букв; Игровое упражнение «Назови букву», направленное на различение букв, имеющих оптическое 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кинетическое сходство;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недостающих элементов;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284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двигательного образа этой 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5958" w:rsidRPr="008A11C5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tt-RU"/>
              </w:rPr>
              <w:t xml:space="preserve"> </w:t>
            </w:r>
          </w:p>
        </w:tc>
        <w:tc>
          <w:tcPr>
            <w:tcW w:w="37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направленное на составление буквы из элементов; Моделирование (из пластилина, из проволоки) букв; Игровое упражнение «Назови букву», направленное на различение букв, имеющих оптическое 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кинетическое сходство;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недостающих элементов;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правильность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буквы, сравнивать свои буквы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предложенным образцом;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5" w:lineRule="auto"/>
              <w:ind w:left="72"/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4B76" w:rsidRPr="002741DF" w:rsidRDefault="002741DF" w:rsidP="00CB55A5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направленное на различение букв, имеющих оптическое 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кинетическое сходство;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«Что случилось с буквой»: анализ деформированных букв, определение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недостающих элементов;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1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054E" w:rsidRPr="002741DF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правильность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буквы, сравнивать свои буквы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предложенным образцом;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состоящих из трёх — пяти слов со звуками в сильной 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4127" w:rsidRPr="00D64127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D64127" w:rsidRPr="00D64127" w:rsidRDefault="00D64127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D64127" w:rsidRDefault="002C1D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письменными буквами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слова/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/короткого текста, написанного печатными буквами;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обсуждения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списывания;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слов/предложений в соответствии с заданным алгоритмом,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контролирование этапов своей работы;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отдельно друг от друга? </w:t>
            </w:r>
            <w:r w:rsidRPr="00D641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Удобно ли читать предложение, </w:t>
            </w:r>
            <w:r w:rsidRPr="00D64127">
              <w:rPr>
                <w:lang w:val="ru-RU"/>
              </w:rPr>
              <w:br/>
            </w:r>
            <w:r w:rsidRPr="00D6412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записанное без пробелов между словами?»;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4675" w:rsidRPr="002741DF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FA4675" w:rsidRPr="004A1DFC" w:rsidRDefault="00FA4675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правильность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буквы, сравнивать свои буквы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предложенным образцом;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предложений, состоящих из трёх — пяти слов со звуками в сильной позиции;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соотнесение одних и тех же слов, написан​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печатным и письменным шрифтом; Упражнение: запись письменными буквами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слова/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/короткого текста, написанного печатными буквами;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обсуждения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списывания;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слов/предложений в соответствии с заданным алгоритмом,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контролирование этапов своей работы;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четаниями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соблюдением пробелов между словами;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и запись под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ши</w:t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четаниями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соблюдением пробелов между словами;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и запись под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</w:t>
            </w:r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</w:t>
            </w:r>
            <w:proofErr w:type="spellEnd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</w:t>
            </w:r>
            <w:proofErr w:type="gramStart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чу</w:t>
            </w:r>
            <w:proofErr w:type="gramEnd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четаниями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соблюдением пробелов между словами;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и запись под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четаниями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буквосочетания​ ми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соблюдением пробелов между словами;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и запись под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10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начала и конца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соблюдением пробелов между словами;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и запись под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обязательным объяснением случаев употребления заглавной буквы;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на заданную букву;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4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9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0A7AED" w:rsidRPr="00093DC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2C1DF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0A7AED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5" w:lineRule="auto"/>
              <w:ind w:left="72" w:right="1440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на тему «Язык — средство общения людей»;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«Можно ли общаться без помощи языка?»;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 о языке как основном средстве человеческого общения;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 и текстом как основа анализа </w:t>
            </w: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стей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ситуаций устного и письменного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Творческое задание: придумать ситуацию, когда необходимо воспользоваться письменной речью;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4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</w:t>
            </w: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ходе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которой актуализируются знания,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приобретённые в период обучения грамоте;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заданным звуком»;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установление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звуков;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характеризовать (устно) звуки по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признакам;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Шипящие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звука по его </w:t>
            </w:r>
            <w:r w:rsidRPr="002C1DF8">
              <w:rPr>
                <w:lang w:val="ru-RU"/>
              </w:rPr>
              <w:br/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стике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звука (выбирая из ряда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женных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и его качественной характеристики; Работа в парах: группировка звуков по заданному основанию;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оценивание правильности предложенной характеристики звука,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нахож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дение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допущенных при характеристике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ошибок;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 «Детективы», в ходе игры нужно в ряду предложенных слов находить слова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заданными характеристиками звукового состава;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звука по его </w:t>
            </w:r>
            <w:r w:rsidRPr="002C1DF8">
              <w:rPr>
                <w:lang w:val="ru-RU"/>
              </w:rPr>
              <w:br/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стике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звука (выбирая из ряда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женных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и его качественной характеристики; Работа в парах: группировка звуков по заданному основанию;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оценивание правильности предложенной характеристики звука,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нахож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дение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допущенных при характеристике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ошибок;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 «Детективы», в ходе игры нужно в ряду предложенных слов находить слова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заданными характеристиками звукового состава;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50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>
        <w:trPr>
          <w:trHeight w:hRule="exact" w:val="32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11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твёрдости согласных звуков буквами </w:t>
            </w:r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мягкости согласных звуков буквами </w:t>
            </w:r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0A7AED" w:rsidRPr="002C1DF8" w:rsidRDefault="002C1DF8">
            <w:pPr>
              <w:autoSpaceDE w:val="0"/>
              <w:autoSpaceDN w:val="0"/>
              <w:spacing w:before="20" w:after="0" w:line="245" w:lineRule="auto"/>
              <w:ind w:left="72" w:right="86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​буквенный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состав слов;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предложенной </w:t>
            </w:r>
            <w:r w:rsidRPr="002C1DF8">
              <w:rPr>
                <w:lang w:val="ru-RU"/>
              </w:rPr>
              <w:br/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​бук​венной модели;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количества букв;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 Работа в парах: нахождение в тексте слов с заданными характеристиками звукового и слогового состава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о функциях ь (разделительный и показатель мягко​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предшествующего согласного);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нахождение в тексте слов по заданным основаниям (ь обозначает мягкость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предшествующего согласного);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22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 Работа в парах: нахождение в тексте слов с заданными характеристиками звукового и слогового состава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о функциях ь (разделительный и показатель мягко​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предшествующего согласного);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нахождение в тексте слов по заданным основаниям (ь обозначает мягкость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предшествующего согласного);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 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алфавита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упорядочения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«Кто лучше расскажет о слове», в ходе выполнения упражнения отрабатывается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умение строить устное речевое высказывание об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обозначении звуков буква​ми; о звуковом и буквенном составе слова;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</w:t>
            </w: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а-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​соревнование «Повтори алфавит»;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Совместное выполнение упражнения «Запиши слова по алфавиту»;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4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Лексика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морфология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7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«На какие вопросы могут отвечать слова?»;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</w:t>
            </w: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?», «что?»;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группировки слов по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заданному признаку: отвечают на вопрос «что?» / отвечают на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вопрос«кто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вопросы«какой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?», «какая?», «какое?», «какие?»;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80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отвечающих на вопрос «какая?»;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</w:t>
            </w: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«ч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делать?», «что сделать?»;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умения задавать к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приведённым словам вопросы «что делать?», «что сделать?»;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в тексте слов по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заданному основанию, например слов, отвечающих на вопрос «что делает?»;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80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2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группировки слов по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заданному признаку: отвечают на вопрос «что?» / отвечают на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</w:t>
            </w: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вопросы«какой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?», «какая?», «какое?», «какие?»;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отвечающих на вопрос «какая?»;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вопросы«что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делать?», «что сделать?»;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отработка умения задавать к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приведённым словам вопросы «что делать?», «что сделать?»;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в тексте слов по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заданному основанию, например слов, отвечающих на вопрос «что делает?»;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4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Синтаксис</w:t>
            </w:r>
            <w:proofErr w:type="spellEnd"/>
          </w:p>
        </w:tc>
      </w:tr>
      <w:tr w:rsidR="000A7AED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преобразовывать информацию,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полученную из схемы: составлять предложения, соответствующие схеме, с учётом знаков препинания в конце схемы;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преобразовывать информацию,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полученную из схемы: составлять предложения, соответствующие схеме, с учётом знаков препинания в конце схемы;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составление предложения из набора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деформированных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предложения в процессе выбора нужной формы слова, данного в скобках;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небольшим текстом: выбор фрагментов текста, которые могут быть подписями под каждой из картинок;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небольшим текстом: выбор фрагментов текста, которые могут быть подписями под каждой из картинок;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4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6.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пунктуация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8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proofErr w:type="spellStart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ши</w:t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proofErr w:type="spellStart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</w:t>
            </w:r>
            <w:proofErr w:type="gramStart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чу</w:t>
            </w:r>
            <w:proofErr w:type="gramEnd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;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proofErr w:type="spellStart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слова с непроверяемыми гласными и согласными (перечень слов в орфографическом словаре учебника);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знаки препинания в конце предложения: точка, вопросительный и 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сходными по звучанию, но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ными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написанию, установление причин возможной ошибки при записи этих слов;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выявление места в слове, где можно допустить ошибку;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Беседа, актуализирующая последовательность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действий при списывании;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 правильности 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аккуратности списывания;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в предложенных текстах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ственных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имён существительных,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выводов, соотнесение сделанных выводов с формулировкой правила в учебнике;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предложений, включающих </w:t>
            </w:r>
            <w:r w:rsidRPr="002C1DF8">
              <w:rPr>
                <w:lang w:val="ru-RU"/>
              </w:rPr>
              <w:br/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имена существительные;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небольшой рассказ, включив в него определённое количество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имён существительных;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использовать правило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правописания собственных имён при решении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практических задач (выбор написания, например: Орёл — орёл, Снежинка — снежинка, Пушок —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пушок и т. д.).;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выбор необходимого знака препинания в конце предложения;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материалом, связанным с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перено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​сом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слов, формулирование на основе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правила переноса слов;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слов с делением для переноса; Дифференцированное задание: поиск в тексте слов, которые нельзя переносить;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отработка правописания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сочета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осуществление самоконтроля при использовании правил;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слов с сочетаниями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формулирование правила по результатам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наблюдения, соотнесение вывода с текстом учебника; Орфографический тренинг: написание слов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сочетаниями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Проектное задание: подобрать текст диктанта,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который можно использовать для проверки написания сочетаний гласных после шипящих;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57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алгоритма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списывания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предложений, включающих </w:t>
            </w:r>
            <w:r w:rsidRPr="002C1DF8">
              <w:rPr>
                <w:lang w:val="ru-RU"/>
              </w:rPr>
              <w:br/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ные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имена существительные;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небольшой рассказ, включив в него определённое количество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имён существительных;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использовать правило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правописания собственных имён при решении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практических задач (выбор написания, например: Орёл — орёл, Снежинка — снежинка, Пушок —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пушок и т. д.).;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выбор необходимого знака препинания в конце предложения;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языковым материалом, связанным с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перено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​сом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слов, формулирование на основе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правила переноса слов;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слов с делением для переноса; Дифференцированное задание: поиск в тексте слов, которые нельзя переносить;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отработка правописания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сочета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осуществление самоконтроля при использовании правил;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слов с сочетаниями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формулирование правила по результатам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наблюдения, соотнесение вывода с текстом учебника; Орфографический тренинг: написание слов с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сочетаниями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Проектное задание: подобрать текст диктанта,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который можно использовать для проверки написания сочетаний гласных после шипящих;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4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9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7.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речи</w:t>
            </w:r>
            <w:proofErr w:type="spellEnd"/>
          </w:p>
        </w:tc>
      </w:tr>
      <w:tr w:rsidR="000A7AED">
        <w:trPr>
          <w:trHeight w:hRule="exact" w:val="4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ции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(приветствие, прощание,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извинение,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благодар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ность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обращение с просьбой), устное обсуждение этих ситуаций, выбор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каждой ситуации слов речевого этикета;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обсуждаются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общения, в которых выражается просьба, обосновывается выбор слов речевого этикета,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ситуации выражения просьбы; Моделирование речевой ситуации вежливого отказа с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зованием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опорных слов;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извинение, анализ данной ситуации, выбор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адекватных средств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извинения;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слов,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ции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(приветствие, прощание,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извинение,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благодар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ность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обращение с просьбой), устное обсуждение этих ситуаций, выбор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каждой ситуации слов речевого этикета;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обсуждаются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общения, в которых выражается просьба, обосновывается выбор слов речевого этикета,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ситуации выражения просьбы; Моделирование речевой ситуации вежливого отказа с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зованием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опорных слов;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извинение, анализ данной ситуации, выбор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адекватных средств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извинения;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слов,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9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</w:t>
            </w: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общения: с </w:t>
            </w:r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какой</w:t>
            </w:r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извинение, анализ данной ситуации, выбор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адекватных средств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извинения;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слов,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 Творческое задание: придумать ситуации общения, в кото​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рых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могут быть употреблены предложенные этикетные слова;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дидактического текста с точки зрения наличия/отсутствия необходимых элементов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речево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этикета в описанных в тексте ситуациях общения;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предложенных </w:t>
            </w:r>
            <w:r w:rsidRPr="002C1DF8">
              <w:rPr>
                <w:lang w:val="ru-RU"/>
              </w:rPr>
              <w:br/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юмористиче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ских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стихотворений с точки зрения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соблюдения героями стихотворений правил речевого этикета;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40"/>
        <w:gridCol w:w="528"/>
        <w:gridCol w:w="1104"/>
        <w:gridCol w:w="1140"/>
        <w:gridCol w:w="866"/>
        <w:gridCol w:w="3794"/>
        <w:gridCol w:w="1080"/>
        <w:gridCol w:w="1382"/>
      </w:tblGrid>
      <w:tr w:rsidR="000A7AED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слов,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 Творческое задание: придумать ситуации общения, в кото​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рых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могут быть употреблены предложенные этикетные слова;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дидактического текста с точки зрения наличия/отсутствия необходимых элементов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речево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этикета в описанных в тексте ситуациях общения;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предложенных </w:t>
            </w:r>
            <w:r w:rsidRPr="002C1DF8">
              <w:rPr>
                <w:lang w:val="ru-RU"/>
              </w:rPr>
              <w:br/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юмористиче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ских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стихотворений с точки зрения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соблюдения героями стихотворений правил речевого этикета;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741DF" w:rsidRDefault="002741D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ситуации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 просьбы, извинения, вежливого отказа; Моделирование речевой ситуации, содержащей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извинение, анализ данной ситуации, выбор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адекватных средств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извинения;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слов,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соответствующих заданным ситуациям общения; Творческое задание: придумать ситуации общения, в кото​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рых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могут быть употреблены предложенные этикетные слова;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дидактического текста с точки зрения наличия/отсутствия необходимых элементов </w:t>
            </w:r>
            <w:proofErr w:type="spellStart"/>
            <w:proofErr w:type="gram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речево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</w:t>
            </w:r>
            <w:proofErr w:type="spellEnd"/>
            <w:proofErr w:type="gram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этикета в описанных в тексте ситуациях общения;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предложенных </w:t>
            </w:r>
            <w:r w:rsidRPr="002C1DF8">
              <w:rPr>
                <w:lang w:val="ru-RU"/>
              </w:rPr>
              <w:br/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юмористиче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ских</w:t>
            </w:r>
            <w:proofErr w:type="spellEnd"/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стихотворений с точки зрения </w:t>
            </w:r>
            <w:r w:rsidRPr="002C1DF8">
              <w:rPr>
                <w:lang w:val="ru-RU"/>
              </w:rPr>
              <w:br/>
            </w: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соблюдения героями стихотворений правил речевого этикета;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0A7AED">
        <w:trPr>
          <w:trHeight w:hRule="exact" w:val="34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>
        <w:trPr>
          <w:trHeight w:hRule="exact" w:val="34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93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  <w:tr w:rsidR="000A7AED">
        <w:trPr>
          <w:trHeight w:hRule="exact" w:val="328"/>
        </w:trPr>
        <w:tc>
          <w:tcPr>
            <w:tcW w:w="5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Pr="002C1DF8" w:rsidRDefault="002C1DF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C1DF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2C1DF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7AED" w:rsidRDefault="000A7AED"/>
        </w:tc>
      </w:tr>
    </w:tbl>
    <w:p w:rsidR="000A7AED" w:rsidRDefault="000A7AED">
      <w:pPr>
        <w:autoSpaceDE w:val="0"/>
        <w:autoSpaceDN w:val="0"/>
        <w:spacing w:after="0" w:line="14" w:lineRule="exact"/>
      </w:pPr>
    </w:p>
    <w:p w:rsidR="000A7AED" w:rsidRDefault="000A7AED">
      <w:pPr>
        <w:sectPr w:rsidR="000A7AE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A7AED" w:rsidRDefault="000A7AED">
      <w:pPr>
        <w:autoSpaceDE w:val="0"/>
        <w:autoSpaceDN w:val="0"/>
        <w:spacing w:after="78" w:line="220" w:lineRule="exact"/>
      </w:pPr>
    </w:p>
    <w:p w:rsidR="001E5FC2" w:rsidRDefault="001E5FC2" w:rsidP="001E5FC2">
      <w:pPr>
        <w:pStyle w:val="1"/>
        <w:spacing w:before="66" w:after="40"/>
        <w:ind w:left="152"/>
      </w:pPr>
      <w:r w:rsidRPr="001E5FC2">
        <w:rPr>
          <w:color w:val="auto"/>
        </w:rPr>
        <w:t>ПОУРОЧНОЕ</w:t>
      </w:r>
      <w:r w:rsidRPr="001E5FC2">
        <w:rPr>
          <w:color w:val="auto"/>
          <w:spacing w:val="-5"/>
        </w:rPr>
        <w:t xml:space="preserve"> </w:t>
      </w:r>
      <w:r w:rsidRPr="001E5FC2">
        <w:rPr>
          <w:color w:val="auto"/>
        </w:rPr>
        <w:t>ПЛАНИРОВАНИЕ</w:t>
      </w: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147"/>
        <w:gridCol w:w="731"/>
        <w:gridCol w:w="1621"/>
        <w:gridCol w:w="1666"/>
        <w:gridCol w:w="1243"/>
        <w:gridCol w:w="1575"/>
      </w:tblGrid>
      <w:tr w:rsidR="001E5FC2" w:rsidTr="00362CC2">
        <w:trPr>
          <w:trHeight w:val="491"/>
        </w:trPr>
        <w:tc>
          <w:tcPr>
            <w:tcW w:w="578" w:type="dxa"/>
            <w:vMerge w:val="restart"/>
          </w:tcPr>
          <w:p w:rsidR="001E5FC2" w:rsidRDefault="001E5FC2" w:rsidP="00362CC2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E5FC2" w:rsidRDefault="001E5FC2" w:rsidP="00362CC2">
            <w:pPr>
              <w:pStyle w:val="TableParagraph"/>
              <w:spacing w:line="268" w:lineRule="auto"/>
              <w:ind w:left="78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47" w:type="dxa"/>
            <w:vMerge w:val="restart"/>
          </w:tcPr>
          <w:p w:rsidR="001E5FC2" w:rsidRDefault="001E5FC2" w:rsidP="00362CC2">
            <w:pPr>
              <w:pStyle w:val="TableParagraph"/>
              <w:spacing w:line="275" w:lineRule="exact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8" w:type="dxa"/>
            <w:gridSpan w:val="3"/>
          </w:tcPr>
          <w:p w:rsidR="001E5FC2" w:rsidRDefault="001E5FC2" w:rsidP="00362CC2">
            <w:pPr>
              <w:pStyle w:val="TableParagraph"/>
              <w:spacing w:before="97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43" w:type="dxa"/>
            <w:vMerge w:val="restart"/>
          </w:tcPr>
          <w:p w:rsidR="001E5FC2" w:rsidRDefault="001E5FC2" w:rsidP="00362CC2">
            <w:pPr>
              <w:pStyle w:val="TableParagraph"/>
              <w:spacing w:before="7"/>
              <w:rPr>
                <w:b/>
                <w:sz w:val="31"/>
              </w:rPr>
            </w:pPr>
          </w:p>
          <w:p w:rsidR="001E5FC2" w:rsidRDefault="001E5FC2" w:rsidP="00362CC2">
            <w:pPr>
              <w:pStyle w:val="TableParagraph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E5FC2" w:rsidRDefault="001E5FC2" w:rsidP="00362CC2">
            <w:pPr>
              <w:pStyle w:val="TableParagraph"/>
              <w:spacing w:before="22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575" w:type="dxa"/>
            <w:vMerge w:val="restart"/>
            <w:tcBorders>
              <w:bottom w:val="nil"/>
            </w:tcBorders>
          </w:tcPr>
          <w:p w:rsidR="001E5FC2" w:rsidRDefault="001E5FC2" w:rsidP="00362CC2">
            <w:pPr>
              <w:pStyle w:val="TableParagraph"/>
              <w:spacing w:before="3"/>
              <w:rPr>
                <w:b/>
                <w:sz w:val="30"/>
              </w:rPr>
            </w:pPr>
          </w:p>
          <w:p w:rsidR="001E5FC2" w:rsidRDefault="001E5FC2" w:rsidP="00362CC2">
            <w:pPr>
              <w:pStyle w:val="TableParagraph"/>
              <w:spacing w:line="290" w:lineRule="atLeast"/>
              <w:ind w:left="75" w:right="70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формы</w:t>
            </w:r>
          </w:p>
        </w:tc>
      </w:tr>
      <w:tr w:rsidR="001E5FC2" w:rsidTr="00362CC2">
        <w:trPr>
          <w:trHeight w:val="446"/>
        </w:trPr>
        <w:tc>
          <w:tcPr>
            <w:tcW w:w="578" w:type="dxa"/>
            <w:vMerge/>
            <w:tcBorders>
              <w:top w:val="nil"/>
            </w:tcBorders>
          </w:tcPr>
          <w:p w:rsidR="001E5FC2" w:rsidRDefault="001E5FC2" w:rsidP="00362CC2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  <w:vMerge/>
            <w:tcBorders>
              <w:top w:val="nil"/>
            </w:tcBorders>
          </w:tcPr>
          <w:p w:rsidR="001E5FC2" w:rsidRDefault="001E5FC2" w:rsidP="00362CC2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 w:val="restart"/>
          </w:tcPr>
          <w:p w:rsidR="001E5FC2" w:rsidRDefault="001E5FC2" w:rsidP="00362CC2">
            <w:pPr>
              <w:pStyle w:val="TableParagraph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before="158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1" w:type="dxa"/>
            <w:vMerge w:val="restart"/>
          </w:tcPr>
          <w:p w:rsidR="001E5FC2" w:rsidRDefault="001E5FC2" w:rsidP="00362CC2">
            <w:pPr>
              <w:pStyle w:val="TableParagraph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before="158" w:line="273" w:lineRule="auto"/>
              <w:ind w:left="78" w:right="104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6" w:type="dxa"/>
            <w:vMerge w:val="restart"/>
          </w:tcPr>
          <w:p w:rsidR="001E5FC2" w:rsidRDefault="001E5FC2" w:rsidP="00362CC2">
            <w:pPr>
              <w:pStyle w:val="TableParagraph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before="158" w:line="259" w:lineRule="auto"/>
              <w:ind w:left="77" w:right="4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1E5FC2" w:rsidRDefault="001E5FC2" w:rsidP="00362CC2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vMerge/>
            <w:tcBorders>
              <w:top w:val="nil"/>
              <w:bottom w:val="nil"/>
            </w:tcBorders>
          </w:tcPr>
          <w:p w:rsidR="001E5FC2" w:rsidRDefault="001E5FC2" w:rsidP="00362CC2">
            <w:pPr>
              <w:rPr>
                <w:sz w:val="2"/>
                <w:szCs w:val="2"/>
              </w:rPr>
            </w:pPr>
          </w:p>
        </w:tc>
      </w:tr>
      <w:tr w:rsidR="001E5FC2" w:rsidTr="00362CC2">
        <w:trPr>
          <w:trHeight w:val="654"/>
        </w:trPr>
        <w:tc>
          <w:tcPr>
            <w:tcW w:w="578" w:type="dxa"/>
            <w:vMerge/>
            <w:tcBorders>
              <w:top w:val="nil"/>
            </w:tcBorders>
          </w:tcPr>
          <w:p w:rsidR="001E5FC2" w:rsidRDefault="001E5FC2" w:rsidP="00362CC2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  <w:vMerge/>
            <w:tcBorders>
              <w:top w:val="nil"/>
            </w:tcBorders>
          </w:tcPr>
          <w:p w:rsidR="001E5FC2" w:rsidRDefault="001E5FC2" w:rsidP="00362CC2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</w:tcBorders>
          </w:tcPr>
          <w:p w:rsidR="001E5FC2" w:rsidRDefault="001E5FC2" w:rsidP="00362CC2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1E5FC2" w:rsidRDefault="001E5FC2" w:rsidP="00362CC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vMerge/>
            <w:tcBorders>
              <w:top w:val="nil"/>
            </w:tcBorders>
          </w:tcPr>
          <w:p w:rsidR="001E5FC2" w:rsidRDefault="001E5FC2" w:rsidP="00362CC2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1E5FC2" w:rsidRDefault="001E5FC2" w:rsidP="00362CC2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</w:tcBorders>
          </w:tcPr>
          <w:p w:rsidR="001E5FC2" w:rsidRDefault="001E5FC2" w:rsidP="00362CC2">
            <w:pPr>
              <w:pStyle w:val="TableParagraph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</w:tr>
      <w:tr w:rsidR="001E5FC2" w:rsidTr="00362CC2">
        <w:trPr>
          <w:trHeight w:val="827"/>
        </w:trPr>
        <w:tc>
          <w:tcPr>
            <w:tcW w:w="578" w:type="dxa"/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111" w:line="259" w:lineRule="auto"/>
              <w:ind w:left="77" w:right="363"/>
              <w:rPr>
                <w:sz w:val="24"/>
              </w:rPr>
            </w:pPr>
            <w:r>
              <w:rPr>
                <w:sz w:val="24"/>
              </w:rPr>
              <w:t>Пропись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1" w:type="dxa"/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6" w:type="dxa"/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3" w:type="dxa"/>
          </w:tcPr>
          <w:p w:rsidR="001E5FC2" w:rsidRDefault="001E5FC2" w:rsidP="00362CC2">
            <w:pPr>
              <w:pStyle w:val="TableParagraph"/>
              <w:spacing w:line="255" w:lineRule="exact"/>
              <w:ind w:left="336" w:right="27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  <w:r>
              <w:rPr>
                <w:rFonts w:ascii="Cambria"/>
                <w:spacing w:val="-2"/>
              </w:rPr>
              <w:t xml:space="preserve"> </w:t>
            </w:r>
            <w:r>
              <w:rPr>
                <w:rFonts w:ascii="Cambria"/>
              </w:rPr>
              <w:t>.09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11" w:line="259" w:lineRule="auto"/>
              <w:ind w:left="75" w:right="67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041"/>
        </w:trPr>
        <w:tc>
          <w:tcPr>
            <w:tcW w:w="578" w:type="dxa"/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line="259" w:lineRule="auto"/>
              <w:ind w:left="77" w:right="33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нижняя линии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1" w:type="dxa"/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6" w:type="dxa"/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3" w:type="dxa"/>
          </w:tcPr>
          <w:p w:rsidR="001E5FC2" w:rsidRDefault="001E5FC2" w:rsidP="00362CC2">
            <w:pPr>
              <w:pStyle w:val="TableParagraph"/>
              <w:spacing w:line="255" w:lineRule="exact"/>
              <w:ind w:left="382" w:right="275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2.09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217" w:line="259" w:lineRule="auto"/>
              <w:ind w:left="75" w:right="67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130"/>
        </w:trPr>
        <w:tc>
          <w:tcPr>
            <w:tcW w:w="578" w:type="dxa"/>
          </w:tcPr>
          <w:p w:rsidR="001E5FC2" w:rsidRDefault="001E5FC2" w:rsidP="00362CC2">
            <w:pPr>
              <w:pStyle w:val="TableParagraph"/>
              <w:spacing w:line="273" w:lineRule="exact"/>
              <w:ind w:left="7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line="259" w:lineRule="auto"/>
              <w:ind w:left="77" w:right="132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овалов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полуовалов.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1" w:type="dxa"/>
          </w:tcPr>
          <w:p w:rsidR="001E5FC2" w:rsidRDefault="001E5FC2" w:rsidP="00362CC2">
            <w:pPr>
              <w:pStyle w:val="TableParagraph"/>
              <w:spacing w:line="273" w:lineRule="exact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6" w:type="dxa"/>
          </w:tcPr>
          <w:p w:rsidR="001E5FC2" w:rsidRDefault="001E5FC2" w:rsidP="00362CC2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3" w:type="dxa"/>
          </w:tcPr>
          <w:p w:rsidR="001E5FC2" w:rsidRDefault="001E5FC2" w:rsidP="00362CC2">
            <w:pPr>
              <w:pStyle w:val="TableParagraph"/>
              <w:spacing w:line="257" w:lineRule="exact"/>
              <w:ind w:left="382" w:right="275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5.09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9"/>
              <w:rPr>
                <w:b/>
              </w:rPr>
            </w:pPr>
          </w:p>
          <w:p w:rsidR="001E5FC2" w:rsidRDefault="001E5FC2" w:rsidP="00362CC2">
            <w:pPr>
              <w:pStyle w:val="TableParagraph"/>
              <w:spacing w:before="1" w:line="259" w:lineRule="auto"/>
              <w:ind w:left="75" w:right="67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130"/>
        </w:trPr>
        <w:tc>
          <w:tcPr>
            <w:tcW w:w="578" w:type="dxa"/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бордюров.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1" w:type="dxa"/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6" w:type="dxa"/>
          </w:tcPr>
          <w:p w:rsidR="001E5FC2" w:rsidRDefault="001E5FC2" w:rsidP="00362CC2">
            <w:pPr>
              <w:pStyle w:val="TableParagraph"/>
              <w:spacing w:line="255" w:lineRule="exact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243" w:type="dxa"/>
          </w:tcPr>
          <w:p w:rsidR="001E5FC2" w:rsidRDefault="001E5FC2" w:rsidP="00362CC2">
            <w:pPr>
              <w:pStyle w:val="TableParagraph"/>
              <w:spacing w:line="255" w:lineRule="exact"/>
              <w:ind w:left="382" w:right="275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7.09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8"/>
              <w:rPr>
                <w:b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5" w:right="67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499"/>
        </w:trPr>
        <w:tc>
          <w:tcPr>
            <w:tcW w:w="578" w:type="dxa"/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line="259" w:lineRule="auto"/>
              <w:ind w:left="77" w:right="439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наклонных линий.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1" w:type="dxa"/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6" w:type="dxa"/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3" w:type="dxa"/>
          </w:tcPr>
          <w:p w:rsidR="001E5FC2" w:rsidRDefault="001E5FC2" w:rsidP="00362CC2">
            <w:pPr>
              <w:pStyle w:val="TableParagraph"/>
              <w:spacing w:line="255" w:lineRule="exact"/>
              <w:ind w:left="382" w:right="275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8.09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8"/>
              <w:rPr>
                <w:b/>
                <w:sz w:val="38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5" w:right="67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2170"/>
        </w:trPr>
        <w:tc>
          <w:tcPr>
            <w:tcW w:w="578" w:type="dxa"/>
            <w:tcBorders>
              <w:bottom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7" w:type="dxa"/>
            <w:tcBorders>
              <w:bottom w:val="single" w:sz="6" w:space="0" w:color="000000"/>
            </w:tcBorders>
          </w:tcPr>
          <w:p w:rsidR="001E5FC2" w:rsidRDefault="001E5FC2" w:rsidP="00362CC2">
            <w:pPr>
              <w:pStyle w:val="TableParagraph"/>
              <w:spacing w:before="186" w:line="259" w:lineRule="auto"/>
              <w:ind w:left="77" w:right="137"/>
              <w:rPr>
                <w:sz w:val="24"/>
              </w:rPr>
            </w:pPr>
            <w:r>
              <w:rPr>
                <w:sz w:val="24"/>
              </w:rPr>
              <w:t>Письмо наклонной длинной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 с закруглением внизу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(влево). Письмо короткой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наклонной линии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закруглением внизу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(вправо).</w:t>
            </w:r>
          </w:p>
        </w:tc>
        <w:tc>
          <w:tcPr>
            <w:tcW w:w="731" w:type="dxa"/>
            <w:tcBorders>
              <w:bottom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1" w:type="dxa"/>
            <w:tcBorders>
              <w:bottom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6" w:type="dxa"/>
            <w:tcBorders>
              <w:bottom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3" w:type="dxa"/>
            <w:tcBorders>
              <w:bottom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55" w:lineRule="exact"/>
              <w:ind w:left="382" w:right="275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9.09</w:t>
            </w:r>
          </w:p>
        </w:tc>
        <w:tc>
          <w:tcPr>
            <w:tcW w:w="1575" w:type="dxa"/>
            <w:tcBorders>
              <w:bottom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59" w:lineRule="auto"/>
              <w:ind w:left="75" w:right="64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proofErr w:type="gramStart"/>
            <w:r>
              <w:rPr>
                <w:sz w:val="24"/>
              </w:rPr>
              <w:t>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</w:tc>
      </w:tr>
      <w:tr w:rsidR="001E5FC2" w:rsidTr="00362CC2">
        <w:trPr>
          <w:trHeight w:val="2172"/>
        </w:trPr>
        <w:tc>
          <w:tcPr>
            <w:tcW w:w="578" w:type="dxa"/>
            <w:tcBorders>
              <w:top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69" w:lineRule="exact"/>
              <w:ind w:left="7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7" w:type="dxa"/>
            <w:tcBorders>
              <w:top w:val="single" w:sz="6" w:space="0" w:color="000000"/>
            </w:tcBorders>
          </w:tcPr>
          <w:p w:rsidR="001E5FC2" w:rsidRDefault="001E5FC2" w:rsidP="00362CC2">
            <w:pPr>
              <w:pStyle w:val="TableParagraph"/>
              <w:spacing w:before="187" w:line="259" w:lineRule="auto"/>
              <w:ind w:left="77" w:right="104"/>
              <w:rPr>
                <w:sz w:val="24"/>
              </w:rPr>
            </w:pPr>
            <w:r>
              <w:rPr>
                <w:sz w:val="24"/>
              </w:rPr>
              <w:t>Письмо короткой наклонной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закруглением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(влево).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</w:p>
          <w:p w:rsidR="001E5FC2" w:rsidRDefault="001E5FC2" w:rsidP="00362CC2">
            <w:pPr>
              <w:pStyle w:val="TableParagraph"/>
              <w:spacing w:line="259" w:lineRule="auto"/>
              <w:ind w:left="77" w:right="147"/>
              <w:rPr>
                <w:sz w:val="24"/>
              </w:rPr>
            </w:pPr>
            <w:r>
              <w:rPr>
                <w:sz w:val="24"/>
              </w:rPr>
              <w:t>длинной наклонной линии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закруглением внизу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(вправо).</w:t>
            </w:r>
          </w:p>
        </w:tc>
        <w:tc>
          <w:tcPr>
            <w:tcW w:w="731" w:type="dxa"/>
            <w:tcBorders>
              <w:top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69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69" w:lineRule="exact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69" w:lineRule="exact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3" w:type="dxa"/>
            <w:tcBorders>
              <w:top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54" w:lineRule="exact"/>
              <w:ind w:left="382" w:right="27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12.09</w:t>
            </w:r>
          </w:p>
        </w:tc>
        <w:tc>
          <w:tcPr>
            <w:tcW w:w="1575" w:type="dxa"/>
            <w:tcBorders>
              <w:top w:val="single" w:sz="6" w:space="0" w:color="000000"/>
            </w:tcBorders>
          </w:tcPr>
          <w:p w:rsidR="001E5FC2" w:rsidRDefault="001E5FC2" w:rsidP="00362CC2">
            <w:pPr>
              <w:pStyle w:val="TableParagraph"/>
              <w:spacing w:line="259" w:lineRule="auto"/>
              <w:ind w:left="75" w:right="67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481"/>
        </w:trPr>
        <w:tc>
          <w:tcPr>
            <w:tcW w:w="578" w:type="dxa"/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138" w:line="259" w:lineRule="auto"/>
              <w:ind w:left="77" w:right="841"/>
              <w:rPr>
                <w:sz w:val="24"/>
              </w:rPr>
            </w:pPr>
            <w:r>
              <w:rPr>
                <w:sz w:val="24"/>
              </w:rPr>
              <w:t>Письмо больших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овалов,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</w:p>
          <w:p w:rsidR="001E5FC2" w:rsidRDefault="001E5FC2" w:rsidP="00362CC2">
            <w:pPr>
              <w:pStyle w:val="TableParagraph"/>
              <w:spacing w:before="1"/>
              <w:ind w:left="77"/>
              <w:rPr>
                <w:sz w:val="24"/>
              </w:rPr>
            </w:pPr>
            <w:r>
              <w:rPr>
                <w:sz w:val="24"/>
              </w:rPr>
              <w:t>коротких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наклонных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1" w:type="dxa"/>
          </w:tcPr>
          <w:p w:rsidR="001E5FC2" w:rsidRDefault="001E5FC2" w:rsidP="00362CC2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6" w:type="dxa"/>
          </w:tcPr>
          <w:p w:rsidR="001E5FC2" w:rsidRDefault="001E5FC2" w:rsidP="00362CC2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3" w:type="dxa"/>
          </w:tcPr>
          <w:p w:rsidR="001E5FC2" w:rsidRDefault="001E5FC2" w:rsidP="00362CC2">
            <w:pPr>
              <w:pStyle w:val="TableParagraph"/>
              <w:spacing w:line="255" w:lineRule="exact"/>
              <w:ind w:left="382" w:right="277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14.09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0"/>
              <w:rPr>
                <w:b/>
                <w:sz w:val="37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5" w:right="67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E5FC2" w:rsidRDefault="001E5FC2" w:rsidP="001E5FC2">
      <w:pPr>
        <w:spacing w:line="259" w:lineRule="auto"/>
        <w:rPr>
          <w:sz w:val="24"/>
        </w:rPr>
        <w:sectPr w:rsidR="001E5FC2">
          <w:pgSz w:w="11900" w:h="16850"/>
          <w:pgMar w:top="22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4"/>
        <w:gridCol w:w="731"/>
        <w:gridCol w:w="1619"/>
        <w:gridCol w:w="1667"/>
        <w:gridCol w:w="1238"/>
        <w:gridCol w:w="1574"/>
      </w:tblGrid>
      <w:tr w:rsidR="001E5FC2" w:rsidTr="00362CC2">
        <w:trPr>
          <w:trHeight w:val="2611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144" w:type="dxa"/>
          </w:tcPr>
          <w:p w:rsidR="001E5FC2" w:rsidRDefault="001E5FC2" w:rsidP="00362CC2">
            <w:pPr>
              <w:pStyle w:val="TableParagraph"/>
              <w:spacing w:before="9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4" w:right="99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наклонных линий,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E5FC2" w:rsidRDefault="001E5FC2" w:rsidP="00362CC2">
            <w:pPr>
              <w:pStyle w:val="TableParagraph"/>
              <w:spacing w:line="259" w:lineRule="auto"/>
              <w:ind w:left="74" w:right="834"/>
              <w:rPr>
                <w:sz w:val="24"/>
              </w:rPr>
            </w:pPr>
            <w:r>
              <w:rPr>
                <w:sz w:val="24"/>
              </w:rPr>
              <w:t>чередование. Письмо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коротких и длинных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 линий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влево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вправо.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before="9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5FC2" w:rsidRDefault="001E5FC2" w:rsidP="00362CC2">
            <w:pPr>
              <w:pStyle w:val="TableParagraph"/>
              <w:spacing w:before="9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5FC2" w:rsidRDefault="001E5FC2" w:rsidP="00362CC2">
            <w:pPr>
              <w:pStyle w:val="TableParagraph"/>
              <w:spacing w:before="97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1E5FC2" w:rsidRDefault="001E5FC2" w:rsidP="00362CC2">
            <w:pPr>
              <w:pStyle w:val="TableParagraph"/>
              <w:spacing w:before="100"/>
              <w:ind w:right="288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15.09</w:t>
            </w:r>
          </w:p>
        </w:tc>
        <w:tc>
          <w:tcPr>
            <w:tcW w:w="1574" w:type="dxa"/>
          </w:tcPr>
          <w:p w:rsidR="001E5FC2" w:rsidRDefault="001E5FC2" w:rsidP="00362CC2">
            <w:pPr>
              <w:pStyle w:val="TableParagraph"/>
              <w:spacing w:before="97" w:line="261" w:lineRule="auto"/>
              <w:ind w:left="82" w:right="66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2949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4" w:type="dxa"/>
          </w:tcPr>
          <w:p w:rsidR="001E5FC2" w:rsidRDefault="001E5FC2" w:rsidP="00362CC2">
            <w:pPr>
              <w:pStyle w:val="TableParagraph"/>
              <w:spacing w:before="8"/>
              <w:rPr>
                <w:b/>
                <w:sz w:val="28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4" w:right="83"/>
              <w:rPr>
                <w:sz w:val="24"/>
              </w:rPr>
            </w:pPr>
            <w:r>
              <w:rPr>
                <w:sz w:val="24"/>
              </w:rPr>
              <w:t>Письмо короткой наклонной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 с закруглением внизу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вправо. Письмо 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 линий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влево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закруглением внизу вправо.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 наклонных линий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петлёй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внизу.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before="9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5FC2" w:rsidRDefault="001E5FC2" w:rsidP="00362CC2">
            <w:pPr>
              <w:pStyle w:val="TableParagraph"/>
              <w:spacing w:before="9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5FC2" w:rsidRDefault="001E5FC2" w:rsidP="00362CC2">
            <w:pPr>
              <w:pStyle w:val="TableParagraph"/>
              <w:spacing w:before="97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1E5FC2" w:rsidRDefault="001E5FC2" w:rsidP="00362CC2">
            <w:pPr>
              <w:pStyle w:val="TableParagraph"/>
              <w:spacing w:before="100"/>
              <w:ind w:right="288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16.09</w:t>
            </w:r>
          </w:p>
        </w:tc>
        <w:tc>
          <w:tcPr>
            <w:tcW w:w="1574" w:type="dxa"/>
          </w:tcPr>
          <w:p w:rsidR="001E5FC2" w:rsidRDefault="001E5FC2" w:rsidP="00362CC2">
            <w:pPr>
              <w:pStyle w:val="TableParagraph"/>
              <w:spacing w:before="97" w:line="259" w:lineRule="auto"/>
              <w:ind w:left="82" w:right="66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941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4" w:type="dxa"/>
          </w:tcPr>
          <w:p w:rsidR="001E5FC2" w:rsidRDefault="001E5FC2" w:rsidP="00362CC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4" w:right="200"/>
              <w:rPr>
                <w:sz w:val="24"/>
              </w:rPr>
            </w:pPr>
            <w:r>
              <w:rPr>
                <w:sz w:val="24"/>
              </w:rPr>
              <w:t>Письмо наклонных линий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петлёй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внизу.</w:t>
            </w:r>
          </w:p>
          <w:p w:rsidR="001E5FC2" w:rsidRDefault="001E5FC2" w:rsidP="00362CC2">
            <w:pPr>
              <w:pStyle w:val="TableParagraph"/>
              <w:spacing w:line="259" w:lineRule="auto"/>
              <w:ind w:left="74" w:right="653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полуовалов,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чередование.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овалов.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before="9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5FC2" w:rsidRDefault="001E5FC2" w:rsidP="00362CC2">
            <w:pPr>
              <w:pStyle w:val="TableParagraph"/>
              <w:spacing w:before="9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5FC2" w:rsidRDefault="001E5FC2" w:rsidP="00362CC2">
            <w:pPr>
              <w:pStyle w:val="TableParagraph"/>
              <w:spacing w:before="9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1E5FC2" w:rsidRDefault="001E5FC2" w:rsidP="00362CC2">
            <w:pPr>
              <w:pStyle w:val="TableParagraph"/>
              <w:spacing w:before="102"/>
              <w:ind w:right="288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19.09</w:t>
            </w:r>
          </w:p>
        </w:tc>
        <w:tc>
          <w:tcPr>
            <w:tcW w:w="1574" w:type="dxa"/>
          </w:tcPr>
          <w:p w:rsidR="001E5FC2" w:rsidRDefault="001E5FC2" w:rsidP="00362CC2">
            <w:pPr>
              <w:pStyle w:val="TableParagraph"/>
              <w:spacing w:before="99" w:line="259" w:lineRule="auto"/>
              <w:ind w:left="82" w:right="66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25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4" w:type="dxa"/>
          </w:tcPr>
          <w:p w:rsidR="001E5FC2" w:rsidRDefault="001E5FC2" w:rsidP="00362CC2">
            <w:pPr>
              <w:pStyle w:val="TableParagraph"/>
              <w:spacing w:before="97" w:line="264" w:lineRule="auto"/>
              <w:ind w:left="74" w:right="156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before="9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5FC2" w:rsidRDefault="001E5FC2" w:rsidP="00362CC2">
            <w:pPr>
              <w:pStyle w:val="TableParagraph"/>
              <w:spacing w:before="9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5FC2" w:rsidRDefault="001E5FC2" w:rsidP="00362CC2">
            <w:pPr>
              <w:pStyle w:val="TableParagraph"/>
              <w:spacing w:before="97"/>
              <w:ind w:left="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1E5FC2" w:rsidRDefault="001E5FC2" w:rsidP="00362CC2">
            <w:pPr>
              <w:pStyle w:val="TableParagraph"/>
              <w:spacing w:before="100"/>
              <w:ind w:right="288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21</w:t>
            </w:r>
            <w:r>
              <w:rPr>
                <w:rFonts w:ascii="Cambria"/>
                <w:spacing w:val="-2"/>
              </w:rPr>
              <w:t xml:space="preserve"> </w:t>
            </w:r>
            <w:r>
              <w:rPr>
                <w:rFonts w:ascii="Cambria"/>
              </w:rPr>
              <w:t>.09</w:t>
            </w:r>
          </w:p>
        </w:tc>
        <w:tc>
          <w:tcPr>
            <w:tcW w:w="1574" w:type="dxa"/>
          </w:tcPr>
          <w:p w:rsidR="001E5FC2" w:rsidRDefault="001E5FC2" w:rsidP="00362CC2">
            <w:pPr>
              <w:pStyle w:val="TableParagraph"/>
              <w:spacing w:before="162" w:line="259" w:lineRule="auto"/>
              <w:ind w:left="82" w:right="66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40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4" w:type="dxa"/>
          </w:tcPr>
          <w:p w:rsidR="001E5FC2" w:rsidRDefault="001E5FC2" w:rsidP="00362CC2">
            <w:pPr>
              <w:pStyle w:val="TableParagraph"/>
              <w:spacing w:before="99" w:line="264" w:lineRule="auto"/>
              <w:ind w:left="74" w:right="156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before="9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5FC2" w:rsidRDefault="001E5FC2" w:rsidP="00362CC2">
            <w:pPr>
              <w:pStyle w:val="TableParagraph"/>
              <w:spacing w:before="9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5FC2" w:rsidRDefault="001E5FC2" w:rsidP="00362CC2">
            <w:pPr>
              <w:pStyle w:val="TableParagraph"/>
              <w:spacing w:before="9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1E5FC2" w:rsidRDefault="001E5FC2" w:rsidP="00362C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1E5FC2" w:rsidRDefault="001E5FC2" w:rsidP="00362CC2">
            <w:pPr>
              <w:pStyle w:val="TableParagraph"/>
              <w:spacing w:before="1"/>
              <w:ind w:right="342"/>
              <w:jc w:val="right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1574" w:type="dxa"/>
          </w:tcPr>
          <w:p w:rsidR="001E5FC2" w:rsidRDefault="001E5FC2" w:rsidP="00362CC2">
            <w:pPr>
              <w:pStyle w:val="TableParagraph"/>
              <w:spacing w:before="169" w:line="259" w:lineRule="auto"/>
              <w:ind w:left="82" w:right="66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698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4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before="9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5FC2" w:rsidRDefault="001E5FC2" w:rsidP="00362CC2">
            <w:pPr>
              <w:pStyle w:val="TableParagraph"/>
              <w:spacing w:before="9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5FC2" w:rsidRDefault="001E5FC2" w:rsidP="00362CC2">
            <w:pPr>
              <w:pStyle w:val="TableParagraph"/>
              <w:spacing w:before="97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1E5FC2" w:rsidRDefault="001E5FC2" w:rsidP="00362CC2">
            <w:pPr>
              <w:pStyle w:val="TableParagraph"/>
              <w:spacing w:before="100"/>
              <w:ind w:right="312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23.09</w:t>
            </w:r>
          </w:p>
        </w:tc>
        <w:tc>
          <w:tcPr>
            <w:tcW w:w="1574" w:type="dxa"/>
          </w:tcPr>
          <w:p w:rsidR="001E5FC2" w:rsidRDefault="001E5FC2" w:rsidP="00362CC2">
            <w:pPr>
              <w:pStyle w:val="TableParagraph"/>
              <w:spacing w:before="83" w:line="290" w:lineRule="atLeast"/>
              <w:ind w:left="82" w:right="66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041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4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before="9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5FC2" w:rsidRDefault="001E5FC2" w:rsidP="00362CC2">
            <w:pPr>
              <w:pStyle w:val="TableParagraph"/>
              <w:spacing w:before="9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5FC2" w:rsidRDefault="001E5FC2" w:rsidP="00362CC2">
            <w:pPr>
              <w:pStyle w:val="TableParagraph"/>
              <w:spacing w:before="9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1E5FC2" w:rsidRDefault="001E5FC2" w:rsidP="00362CC2">
            <w:pPr>
              <w:pStyle w:val="TableParagraph"/>
              <w:spacing w:before="102"/>
              <w:ind w:left="129"/>
              <w:rPr>
                <w:rFonts w:ascii="Cambria"/>
              </w:rPr>
            </w:pPr>
            <w:r>
              <w:rPr>
                <w:rFonts w:ascii="Cambria"/>
              </w:rPr>
              <w:t>26.09</w:t>
            </w:r>
          </w:p>
        </w:tc>
        <w:tc>
          <w:tcPr>
            <w:tcW w:w="1574" w:type="dxa"/>
          </w:tcPr>
          <w:p w:rsidR="001E5FC2" w:rsidRDefault="001E5FC2" w:rsidP="00362CC2">
            <w:pPr>
              <w:pStyle w:val="TableParagraph"/>
              <w:spacing w:before="99" w:line="278" w:lineRule="auto"/>
              <w:ind w:left="166" w:right="674" w:hanging="9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041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4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</w:tc>
        <w:tc>
          <w:tcPr>
            <w:tcW w:w="731" w:type="dxa"/>
          </w:tcPr>
          <w:p w:rsidR="001E5FC2" w:rsidRDefault="001E5FC2" w:rsidP="00362CC2">
            <w:pPr>
              <w:pStyle w:val="TableParagraph"/>
              <w:spacing w:before="9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E5FC2" w:rsidRDefault="001E5FC2" w:rsidP="00362CC2">
            <w:pPr>
              <w:pStyle w:val="TableParagraph"/>
              <w:spacing w:before="9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E5FC2" w:rsidRDefault="001E5FC2" w:rsidP="00362CC2">
            <w:pPr>
              <w:pStyle w:val="TableParagraph"/>
              <w:spacing w:before="9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1E5FC2" w:rsidRDefault="001E5FC2" w:rsidP="00362CC2">
            <w:pPr>
              <w:pStyle w:val="TableParagraph"/>
              <w:spacing w:before="102"/>
              <w:ind w:left="129"/>
              <w:rPr>
                <w:rFonts w:ascii="Cambria"/>
              </w:rPr>
            </w:pPr>
            <w:r>
              <w:rPr>
                <w:rFonts w:ascii="Cambria"/>
              </w:rPr>
              <w:t>28.09</w:t>
            </w:r>
          </w:p>
        </w:tc>
        <w:tc>
          <w:tcPr>
            <w:tcW w:w="1574" w:type="dxa"/>
          </w:tcPr>
          <w:p w:rsidR="001E5FC2" w:rsidRDefault="001E5FC2" w:rsidP="00362CC2">
            <w:pPr>
              <w:pStyle w:val="TableParagraph"/>
              <w:spacing w:before="99" w:line="278" w:lineRule="auto"/>
              <w:ind w:left="166" w:right="674" w:hanging="9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E5FC2" w:rsidRDefault="001E5FC2" w:rsidP="001E5FC2">
      <w:pPr>
        <w:pStyle w:val="af"/>
        <w:spacing w:before="8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7"/>
        <w:gridCol w:w="732"/>
        <w:gridCol w:w="1620"/>
        <w:gridCol w:w="1668"/>
        <w:gridCol w:w="1237"/>
        <w:gridCol w:w="1575"/>
      </w:tblGrid>
      <w:tr w:rsidR="001E5FC2" w:rsidTr="00362CC2">
        <w:trPr>
          <w:trHeight w:val="823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 w:line="266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73"/>
              <w:rPr>
                <w:rFonts w:ascii="Cambria"/>
              </w:rPr>
            </w:pPr>
            <w:r>
              <w:rPr>
                <w:rFonts w:ascii="Cambria"/>
              </w:rPr>
              <w:t>29.09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59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993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1E5FC2" w:rsidRDefault="001E5FC2" w:rsidP="00362CC2">
            <w:pPr>
              <w:pStyle w:val="TableParagraph"/>
              <w:spacing w:before="1" w:line="266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1E5FC2" w:rsidRDefault="001E5FC2" w:rsidP="00362CC2">
            <w:pPr>
              <w:pStyle w:val="TableParagraph"/>
              <w:spacing w:before="1"/>
              <w:ind w:left="72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2"/>
              <w:rPr>
                <w:b/>
                <w:sz w:val="21"/>
              </w:rPr>
            </w:pPr>
          </w:p>
          <w:p w:rsidR="001E5FC2" w:rsidRDefault="001E5FC2" w:rsidP="00362CC2">
            <w:pPr>
              <w:pStyle w:val="TableParagraph"/>
              <w:spacing w:line="261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07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433"/>
              <w:rPr>
                <w:rFonts w:ascii="Cambria"/>
              </w:rPr>
            </w:pPr>
            <w:r>
              <w:rPr>
                <w:rFonts w:ascii="Cambria"/>
              </w:rPr>
              <w:t>3.10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88" w:line="290" w:lineRule="atLeast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546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/>
              <w:ind w:left="134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435"/>
              <w:rPr>
                <w:rFonts w:ascii="Cambria"/>
              </w:rPr>
            </w:pPr>
            <w:r>
              <w:rPr>
                <w:rFonts w:ascii="Cambria"/>
              </w:rPr>
              <w:t>5.10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1E5FC2" w:rsidRDefault="001E5FC2" w:rsidP="001E5FC2">
      <w:pPr>
        <w:rPr>
          <w:sz w:val="24"/>
        </w:rPr>
        <w:sectPr w:rsidR="001E5FC2">
          <w:pgSz w:w="11900" w:h="16850"/>
          <w:pgMar w:top="28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7"/>
        <w:gridCol w:w="732"/>
        <w:gridCol w:w="1620"/>
        <w:gridCol w:w="1668"/>
        <w:gridCol w:w="1237"/>
        <w:gridCol w:w="1575"/>
      </w:tblGrid>
      <w:tr w:rsidR="001E5FC2" w:rsidTr="00362CC2">
        <w:trPr>
          <w:trHeight w:val="705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53" w:right="249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6.10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88" w:line="290" w:lineRule="atLeast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00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53" w:right="249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7.10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73" w:line="300" w:lineRule="atLeast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75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23.</w:t>
            </w:r>
          </w:p>
          <w:p w:rsidR="001E5FC2" w:rsidRDefault="001E5FC2" w:rsidP="00362CC2">
            <w:pPr>
              <w:pStyle w:val="TableParagraph"/>
              <w:spacing w:before="20"/>
              <w:ind w:left="7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 w:line="264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97"/>
              <w:rPr>
                <w:rFonts w:ascii="Cambria"/>
              </w:rPr>
            </w:pPr>
            <w:r>
              <w:rPr>
                <w:rFonts w:ascii="Cambria"/>
              </w:rPr>
              <w:t>10.10</w:t>
            </w:r>
          </w:p>
          <w:p w:rsidR="001E5FC2" w:rsidRDefault="001E5FC2" w:rsidP="00362CC2">
            <w:pPr>
              <w:pStyle w:val="TableParagraph"/>
              <w:spacing w:before="21"/>
              <w:ind w:left="373"/>
              <w:rPr>
                <w:rFonts w:ascii="Cambria"/>
              </w:rPr>
            </w:pPr>
            <w:r>
              <w:rPr>
                <w:rFonts w:ascii="Cambria"/>
              </w:rPr>
              <w:t>12.10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36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74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1E5FC2" w:rsidRDefault="001E5FC2" w:rsidP="00362CC2">
            <w:pPr>
              <w:pStyle w:val="TableParagraph"/>
              <w:spacing w:before="19"/>
              <w:ind w:left="7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 w:line="264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97"/>
              <w:rPr>
                <w:rFonts w:ascii="Cambria"/>
              </w:rPr>
            </w:pPr>
            <w:r>
              <w:rPr>
                <w:rFonts w:ascii="Cambria"/>
              </w:rPr>
              <w:t>13.10</w:t>
            </w:r>
          </w:p>
          <w:p w:rsidR="001E5FC2" w:rsidRDefault="001E5FC2" w:rsidP="00362CC2">
            <w:pPr>
              <w:pStyle w:val="TableParagraph"/>
              <w:spacing w:before="21"/>
              <w:ind w:left="373"/>
              <w:rPr>
                <w:rFonts w:ascii="Cambria"/>
              </w:rPr>
            </w:pPr>
            <w:r>
              <w:rPr>
                <w:rFonts w:ascii="Cambria"/>
              </w:rPr>
              <w:t>14.10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35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17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27.</w:t>
            </w:r>
          </w:p>
          <w:p w:rsidR="001E5FC2" w:rsidRDefault="001E5FC2" w:rsidP="00362CC2">
            <w:pPr>
              <w:pStyle w:val="TableParagraph"/>
              <w:spacing w:before="22"/>
              <w:ind w:left="7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 w:line="264" w:lineRule="auto"/>
              <w:ind w:left="74" w:right="15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, т.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97"/>
              <w:rPr>
                <w:rFonts w:ascii="Cambria"/>
              </w:rPr>
            </w:pPr>
            <w:r>
              <w:rPr>
                <w:rFonts w:ascii="Cambria"/>
              </w:rPr>
              <w:t>17.10</w:t>
            </w:r>
          </w:p>
          <w:p w:rsidR="001E5FC2" w:rsidRDefault="001E5FC2" w:rsidP="00362CC2">
            <w:pPr>
              <w:pStyle w:val="TableParagraph"/>
              <w:spacing w:before="21"/>
              <w:ind w:left="373"/>
              <w:rPr>
                <w:rFonts w:ascii="Cambria"/>
              </w:rPr>
            </w:pPr>
            <w:r>
              <w:rPr>
                <w:rFonts w:ascii="Cambria"/>
              </w:rPr>
              <w:t>19.10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57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44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 w:line="264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 к.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20.10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71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15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73" w:line="300" w:lineRule="atLeast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 к.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30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21.10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2"/>
              <w:rPr>
                <w:b/>
              </w:rPr>
            </w:pPr>
          </w:p>
          <w:p w:rsidR="001E5FC2" w:rsidRDefault="001E5FC2" w:rsidP="00362CC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1E5FC2" w:rsidTr="00362CC2">
        <w:trPr>
          <w:trHeight w:val="700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85" w:line="290" w:lineRule="atLeast"/>
              <w:ind w:left="74" w:right="310"/>
              <w:rPr>
                <w:sz w:val="24"/>
              </w:rPr>
            </w:pPr>
            <w:r>
              <w:rPr>
                <w:sz w:val="24"/>
              </w:rPr>
              <w:t>Повторение и закрепление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24.10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85" w:line="290" w:lineRule="atLeast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103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32.</w:t>
            </w:r>
          </w:p>
          <w:p w:rsidR="001E5FC2" w:rsidRDefault="001E5FC2" w:rsidP="00362CC2">
            <w:pPr>
              <w:pStyle w:val="TableParagraph"/>
              <w:spacing w:before="20"/>
              <w:ind w:left="7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 w:line="259" w:lineRule="auto"/>
              <w:ind w:left="74" w:right="135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97"/>
              <w:rPr>
                <w:rFonts w:ascii="Cambria"/>
              </w:rPr>
            </w:pPr>
            <w:r>
              <w:rPr>
                <w:rFonts w:ascii="Cambria"/>
              </w:rPr>
              <w:t>26.10</w:t>
            </w:r>
          </w:p>
          <w:p w:rsidR="001E5FC2" w:rsidRDefault="001E5FC2" w:rsidP="00362CC2">
            <w:pPr>
              <w:pStyle w:val="TableParagraph"/>
              <w:spacing w:before="19"/>
              <w:ind w:left="373"/>
              <w:rPr>
                <w:rFonts w:ascii="Cambria"/>
              </w:rPr>
            </w:pPr>
            <w:r>
              <w:rPr>
                <w:rFonts w:ascii="Cambria"/>
              </w:rPr>
              <w:t>27.10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2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E5FC2" w:rsidRDefault="001E5FC2" w:rsidP="001E5FC2">
      <w:pPr>
        <w:pStyle w:val="af"/>
        <w:spacing w:before="5" w:after="1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7"/>
        <w:gridCol w:w="732"/>
        <w:gridCol w:w="1620"/>
        <w:gridCol w:w="1668"/>
        <w:gridCol w:w="1237"/>
        <w:gridCol w:w="1575"/>
      </w:tblGrid>
      <w:tr w:rsidR="001E5FC2" w:rsidTr="00362CC2">
        <w:trPr>
          <w:trHeight w:val="1516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 w:line="264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28.10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before="208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20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 w:line="261" w:lineRule="auto"/>
              <w:ind w:left="74" w:right="110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,в</w:t>
            </w:r>
            <w:proofErr w:type="spellEnd"/>
            <w:proofErr w:type="gramEnd"/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32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7.11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5"/>
              <w:rPr>
                <w:b/>
              </w:rPr>
            </w:pPr>
          </w:p>
          <w:p w:rsidR="001E5FC2" w:rsidRDefault="001E5FC2" w:rsidP="00362CC2">
            <w:pPr>
              <w:pStyle w:val="TableParagraph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1E5FC2" w:rsidTr="00362CC2">
        <w:trPr>
          <w:trHeight w:val="700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85" w:line="290" w:lineRule="atLeast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53" w:right="249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9.11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85" w:line="290" w:lineRule="atLeast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27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 w:line="259" w:lineRule="auto"/>
              <w:ind w:left="74" w:right="110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,п</w:t>
            </w:r>
            <w:proofErr w:type="spellEnd"/>
            <w:proofErr w:type="gramEnd"/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30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10.11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7"/>
              </w:rPr>
            </w:pPr>
          </w:p>
          <w:p w:rsidR="001E5FC2" w:rsidRDefault="001E5FC2" w:rsidP="00362CC2">
            <w:pPr>
              <w:pStyle w:val="TableParagraph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1E5FC2" w:rsidTr="00362CC2">
        <w:trPr>
          <w:trHeight w:val="698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83" w:line="290" w:lineRule="atLeast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11.11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83" w:line="290" w:lineRule="atLeast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49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 w:line="259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30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14.11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74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997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tabs>
                <w:tab w:val="left" w:pos="1514"/>
              </w:tabs>
              <w:spacing w:before="97" w:line="259" w:lineRule="auto"/>
              <w:ind w:left="74" w:right="127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z w:val="24"/>
              </w:rPr>
              <w:tab/>
              <w:t>К</w:t>
            </w:r>
            <w:proofErr w:type="gramEnd"/>
            <w:r>
              <w:rPr>
                <w:sz w:val="24"/>
              </w:rPr>
              <w:t>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30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16.11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1E5FC2" w:rsidRDefault="001E5FC2" w:rsidP="00362CC2">
            <w:pPr>
              <w:pStyle w:val="TableParagraph"/>
              <w:spacing w:before="1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1E5FC2" w:rsidTr="00362CC2">
        <w:trPr>
          <w:trHeight w:val="1129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 w:line="259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17.11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2"/>
              <w:rPr>
                <w:b/>
                <w:sz w:val="27"/>
              </w:rPr>
            </w:pPr>
          </w:p>
          <w:p w:rsidR="001E5FC2" w:rsidRDefault="001E5FC2" w:rsidP="00362CC2">
            <w:pPr>
              <w:pStyle w:val="TableParagraph"/>
              <w:spacing w:before="1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05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83" w:line="290" w:lineRule="atLeast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30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18.11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7"/>
              <w:rPr>
                <w:b/>
                <w:sz w:val="21"/>
              </w:rPr>
            </w:pPr>
          </w:p>
          <w:p w:rsidR="001E5FC2" w:rsidRDefault="001E5FC2" w:rsidP="00362CC2">
            <w:pPr>
              <w:pStyle w:val="TableParagraph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1E5FC2" w:rsidRDefault="001E5FC2" w:rsidP="001E5FC2">
      <w:pPr>
        <w:jc w:val="right"/>
        <w:rPr>
          <w:sz w:val="24"/>
        </w:rPr>
        <w:sectPr w:rsidR="001E5FC2">
          <w:pgSz w:w="11900" w:h="16850"/>
          <w:pgMar w:top="28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7"/>
        <w:gridCol w:w="732"/>
        <w:gridCol w:w="1620"/>
        <w:gridCol w:w="1668"/>
        <w:gridCol w:w="1237"/>
        <w:gridCol w:w="1575"/>
      </w:tblGrid>
      <w:tr w:rsidR="001E5FC2" w:rsidTr="00362CC2">
        <w:trPr>
          <w:trHeight w:val="1603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100"/>
              <w:ind w:left="122"/>
              <w:rPr>
                <w:rFonts w:ascii="Cambria"/>
                <w:b/>
              </w:rPr>
            </w:pPr>
            <w:r>
              <w:rPr>
                <w:rFonts w:ascii="Cambria"/>
                <w:b/>
              </w:rPr>
              <w:lastRenderedPageBreak/>
              <w:t>43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 w:line="261" w:lineRule="auto"/>
              <w:ind w:left="74" w:right="158"/>
              <w:rPr>
                <w:sz w:val="24"/>
              </w:rPr>
            </w:pPr>
            <w:r>
              <w:rPr>
                <w:sz w:val="24"/>
                <w:u w:val="single"/>
              </w:rPr>
              <w:t>Строчная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заглавная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Ё</w:t>
            </w:r>
            <w:proofErr w:type="gramEnd"/>
            <w:r>
              <w:rPr>
                <w:sz w:val="24"/>
                <w:u w:val="single"/>
              </w:rPr>
              <w:t>,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ё.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21.11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84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102"/>
              <w:ind w:left="74"/>
              <w:rPr>
                <w:rFonts w:ascii="Cambria"/>
              </w:rPr>
            </w:pPr>
            <w:r>
              <w:rPr>
                <w:rFonts w:ascii="Cambria"/>
              </w:rPr>
              <w:t>44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 w:line="259" w:lineRule="auto"/>
              <w:ind w:left="74" w:right="159"/>
              <w:rPr>
                <w:sz w:val="24"/>
              </w:rPr>
            </w:pPr>
            <w:r>
              <w:rPr>
                <w:sz w:val="24"/>
                <w:u w:val="single"/>
              </w:rPr>
              <w:t>Строчная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заглавная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Ё</w:t>
            </w:r>
            <w:proofErr w:type="gramEnd"/>
            <w:r>
              <w:rPr>
                <w:sz w:val="24"/>
                <w:u w:val="single"/>
              </w:rPr>
              <w:t>,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ё.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1E5FC2" w:rsidRDefault="001E5FC2" w:rsidP="00362CC2">
            <w:pPr>
              <w:pStyle w:val="TableParagraph"/>
              <w:spacing w:before="1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30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23.11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1E5FC2" w:rsidRDefault="001E5FC2" w:rsidP="00362CC2">
            <w:pPr>
              <w:pStyle w:val="TableParagraph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1E5FC2" w:rsidTr="00362CC2">
        <w:trPr>
          <w:trHeight w:val="1300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4"/>
              <w:rPr>
                <w:b/>
                <w:sz w:val="33"/>
              </w:rPr>
            </w:pPr>
          </w:p>
          <w:p w:rsidR="001E5FC2" w:rsidRDefault="001E5FC2" w:rsidP="00362CC2">
            <w:pPr>
              <w:pStyle w:val="TableParagraph"/>
              <w:ind w:left="74"/>
              <w:rPr>
                <w:rFonts w:ascii="Cambria"/>
              </w:rPr>
            </w:pPr>
            <w:r>
              <w:rPr>
                <w:rFonts w:ascii="Cambria"/>
              </w:rPr>
              <w:t>45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49" w:line="268" w:lineRule="auto"/>
              <w:ind w:left="74" w:right="1208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E5FC2" w:rsidRDefault="001E5FC2" w:rsidP="00362CC2">
            <w:pPr>
              <w:pStyle w:val="TableParagraph"/>
              <w:spacing w:before="51"/>
              <w:ind w:left="713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30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24.11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E5FC2" w:rsidRDefault="001E5FC2" w:rsidP="00362CC2">
            <w:pPr>
              <w:pStyle w:val="TableParagraph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1E5FC2" w:rsidTr="00362CC2">
        <w:trPr>
          <w:trHeight w:val="921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3"/>
              <w:rPr>
                <w:b/>
                <w:sz w:val="34"/>
              </w:rPr>
            </w:pPr>
          </w:p>
          <w:p w:rsidR="001E5FC2" w:rsidRDefault="001E5FC2" w:rsidP="00362CC2">
            <w:pPr>
              <w:pStyle w:val="TableParagraph"/>
              <w:spacing w:before="1"/>
              <w:ind w:left="74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 w:line="259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25.11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210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49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102"/>
              <w:ind w:left="74"/>
              <w:rPr>
                <w:rFonts w:ascii="Cambria"/>
              </w:rPr>
            </w:pPr>
            <w:r>
              <w:rPr>
                <w:rFonts w:ascii="Cambria"/>
              </w:rPr>
              <w:t>47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 w:line="259" w:lineRule="auto"/>
              <w:ind w:left="74" w:right="110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,б</w:t>
            </w:r>
            <w:proofErr w:type="spellEnd"/>
            <w:proofErr w:type="gramEnd"/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30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28.11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8"/>
              </w:rPr>
            </w:pPr>
          </w:p>
          <w:p w:rsidR="001E5FC2" w:rsidRDefault="001E5FC2" w:rsidP="00362CC2">
            <w:pPr>
              <w:pStyle w:val="TableParagraph"/>
              <w:spacing w:before="1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1E5FC2" w:rsidTr="00362CC2">
        <w:trPr>
          <w:trHeight w:val="820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 w:line="264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 з.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30.11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59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44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tabs>
                <w:tab w:val="left" w:pos="1574"/>
              </w:tabs>
              <w:spacing w:before="72" w:line="320" w:lineRule="exact"/>
              <w:ind w:left="74" w:right="90" w:firstLine="48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z w:val="24"/>
              </w:rPr>
              <w:tab/>
            </w:r>
            <w:r>
              <w:rPr>
                <w:position w:val="-7"/>
                <w:sz w:val="24"/>
              </w:rPr>
              <w:t>С,</w:t>
            </w:r>
            <w:r>
              <w:rPr>
                <w:spacing w:val="1"/>
                <w:position w:val="-7"/>
                <w:sz w:val="24"/>
              </w:rPr>
              <w:t xml:space="preserve"> </w:t>
            </w:r>
            <w:r>
              <w:rPr>
                <w:position w:val="-7"/>
                <w:sz w:val="24"/>
              </w:rPr>
              <w:t>с</w:t>
            </w:r>
            <w:r>
              <w:rPr>
                <w:spacing w:val="1"/>
                <w:position w:val="-7"/>
                <w:sz w:val="24"/>
              </w:rPr>
              <w:t xml:space="preserve"> </w:t>
            </w:r>
            <w:r>
              <w:rPr>
                <w:position w:val="-7"/>
                <w:sz w:val="24"/>
              </w:rPr>
              <w:t>-</w:t>
            </w:r>
            <w:r>
              <w:rPr>
                <w:spacing w:val="-1"/>
                <w:position w:val="-7"/>
                <w:sz w:val="24"/>
              </w:rPr>
              <w:t xml:space="preserve"> </w:t>
            </w:r>
            <w:proofErr w:type="gramStart"/>
            <w:r>
              <w:rPr>
                <w:position w:val="-7"/>
                <w:sz w:val="24"/>
              </w:rPr>
              <w:t>З</w:t>
            </w:r>
            <w:proofErr w:type="gramEnd"/>
            <w:r>
              <w:rPr>
                <w:position w:val="-7"/>
                <w:sz w:val="24"/>
              </w:rPr>
              <w:t>,</w:t>
            </w:r>
            <w:r>
              <w:rPr>
                <w:spacing w:val="2"/>
                <w:position w:val="-7"/>
                <w:sz w:val="24"/>
              </w:rPr>
              <w:t xml:space="preserve"> </w:t>
            </w:r>
            <w:r>
              <w:rPr>
                <w:position w:val="-7"/>
                <w:sz w:val="24"/>
              </w:rPr>
              <w:t>з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53" w:right="249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71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07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75" w:line="300" w:lineRule="atLeast"/>
              <w:ind w:left="74" w:right="158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27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88" w:line="290" w:lineRule="atLeast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07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85" w:line="290" w:lineRule="atLeast"/>
              <w:ind w:left="74" w:right="110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,д</w:t>
            </w:r>
            <w:proofErr w:type="spellEnd"/>
            <w:proofErr w:type="gramEnd"/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32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5.12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1E5FC2" w:rsidRDefault="001E5FC2" w:rsidP="00362CC2">
            <w:pPr>
              <w:pStyle w:val="TableParagraph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1E5FC2" w:rsidTr="00362CC2">
        <w:trPr>
          <w:trHeight w:val="1584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 w:line="266" w:lineRule="auto"/>
              <w:ind w:left="74" w:right="109" w:firstLine="48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,ж</w:t>
            </w:r>
            <w:proofErr w:type="spellEnd"/>
            <w:proofErr w:type="gramEnd"/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53" w:right="249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7.12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1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7" w:right="6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E5FC2" w:rsidRDefault="001E5FC2" w:rsidP="001E5FC2">
      <w:pPr>
        <w:pStyle w:val="af"/>
        <w:spacing w:before="5" w:after="1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7"/>
        <w:gridCol w:w="732"/>
        <w:gridCol w:w="1620"/>
        <w:gridCol w:w="1668"/>
        <w:gridCol w:w="1237"/>
        <w:gridCol w:w="1575"/>
      </w:tblGrid>
      <w:tr w:rsidR="001E5FC2" w:rsidTr="00362CC2">
        <w:trPr>
          <w:trHeight w:val="1729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54" w:line="276" w:lineRule="auto"/>
              <w:ind w:left="84" w:right="81" w:firstLine="38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position w:val="-7"/>
                <w:sz w:val="24"/>
              </w:rPr>
              <w:t>Ж, ж.</w:t>
            </w:r>
          </w:p>
          <w:p w:rsidR="001E5FC2" w:rsidRDefault="001E5FC2" w:rsidP="00362CC2">
            <w:pPr>
              <w:pStyle w:val="TableParagraph"/>
              <w:spacing w:line="276" w:lineRule="auto"/>
              <w:ind w:left="84" w:right="48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Правописание </w:t>
            </w:r>
            <w:r>
              <w:rPr>
                <w:sz w:val="24"/>
              </w:rPr>
              <w:t>сочетания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gramStart"/>
            <w:r>
              <w:rPr>
                <w:sz w:val="24"/>
              </w:rPr>
              <w:t>,ш</w:t>
            </w:r>
            <w:proofErr w:type="gramEnd"/>
            <w:r>
              <w:rPr>
                <w:sz w:val="24"/>
              </w:rPr>
              <w:t>и</w:t>
            </w:r>
            <w:proofErr w:type="spellEnd"/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left="353" w:right="249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8.12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before="3"/>
              <w:rPr>
                <w:b/>
                <w:sz w:val="27"/>
              </w:rPr>
            </w:pPr>
          </w:p>
          <w:p w:rsidR="001E5FC2" w:rsidRDefault="001E5FC2" w:rsidP="00362CC2">
            <w:pPr>
              <w:pStyle w:val="TableParagraph"/>
              <w:spacing w:before="1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178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54"/>
              <w:ind w:left="12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:rsidR="001E5FC2" w:rsidRDefault="001E5FC2" w:rsidP="00362CC2">
            <w:pPr>
              <w:pStyle w:val="TableParagraph"/>
              <w:spacing w:before="38"/>
              <w:ind w:left="84"/>
              <w:rPr>
                <w:sz w:val="24"/>
              </w:rPr>
            </w:pPr>
            <w:r>
              <w:rPr>
                <w:position w:val="8"/>
                <w:sz w:val="24"/>
              </w:rPr>
              <w:t>.Письмо</w:t>
            </w:r>
            <w:r>
              <w:rPr>
                <w:sz w:val="24"/>
              </w:rPr>
              <w:t>заглавной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53" w:right="249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9.12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4"/>
              <w:rPr>
                <w:b/>
                <w:sz w:val="29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605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100" w:line="259" w:lineRule="auto"/>
              <w:ind w:left="74" w:right="-1" w:firstLine="48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Письмо слов и предложений с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буквами</w:t>
            </w:r>
            <w:r>
              <w:rPr>
                <w:rFonts w:ascii="Cambria" w:hAnsi="Cambria"/>
                <w:spacing w:val="47"/>
              </w:rPr>
              <w:t xml:space="preserve"> </w:t>
            </w:r>
            <w:r>
              <w:rPr>
                <w:rFonts w:ascii="Cambria" w:hAnsi="Cambria"/>
              </w:rPr>
              <w:t>Я, я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12.12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E5FC2" w:rsidRDefault="001E5FC2" w:rsidP="001E5FC2">
      <w:pPr>
        <w:spacing w:line="259" w:lineRule="auto"/>
        <w:rPr>
          <w:sz w:val="24"/>
        </w:rPr>
        <w:sectPr w:rsidR="001E5FC2">
          <w:pgSz w:w="11900" w:h="16850"/>
          <w:pgMar w:top="28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7"/>
        <w:gridCol w:w="732"/>
        <w:gridCol w:w="1620"/>
        <w:gridCol w:w="1668"/>
        <w:gridCol w:w="1237"/>
        <w:gridCol w:w="1575"/>
      </w:tblGrid>
      <w:tr w:rsidR="001E5FC2" w:rsidTr="00362CC2">
        <w:trPr>
          <w:trHeight w:val="1605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100" w:line="259" w:lineRule="auto"/>
              <w:ind w:left="74" w:right="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Дифференциация букв а - я на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письме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right="317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14.12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before="9"/>
              <w:rPr>
                <w:b/>
                <w:sz w:val="34"/>
              </w:rPr>
            </w:pPr>
          </w:p>
          <w:p w:rsidR="001E5FC2" w:rsidRDefault="001E5FC2" w:rsidP="00362CC2">
            <w:pPr>
              <w:pStyle w:val="TableParagraph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1E5FC2" w:rsidTr="00362CC2">
        <w:trPr>
          <w:trHeight w:val="784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 w:line="264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,х</w:t>
            </w:r>
            <w:proofErr w:type="spellEnd"/>
            <w:proofErr w:type="gramEnd"/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15.12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40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37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 w:line="264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gramStart"/>
            <w:r>
              <w:rPr>
                <w:sz w:val="24"/>
              </w:rPr>
              <w:t>,х</w:t>
            </w:r>
            <w:proofErr w:type="spellEnd"/>
            <w:proofErr w:type="gramEnd"/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right="317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16.12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5"/>
              <w:rPr>
                <w:b/>
                <w:sz w:val="27"/>
              </w:rPr>
            </w:pPr>
          </w:p>
          <w:p w:rsidR="001E5FC2" w:rsidRDefault="001E5FC2" w:rsidP="00362CC2">
            <w:pPr>
              <w:pStyle w:val="TableParagraph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1E5FC2" w:rsidTr="00362CC2">
        <w:trPr>
          <w:trHeight w:val="1350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54" w:line="273" w:lineRule="auto"/>
              <w:ind w:left="74" w:right="481"/>
              <w:rPr>
                <w:sz w:val="24"/>
              </w:rPr>
            </w:pPr>
            <w:r>
              <w:rPr>
                <w:sz w:val="24"/>
              </w:rPr>
              <w:t>Письмо буквы ь. Письмо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spellStart"/>
            <w:r>
              <w:rPr>
                <w:position w:val="-7"/>
                <w:sz w:val="24"/>
              </w:rPr>
              <w:t>дложений</w:t>
            </w:r>
            <w:proofErr w:type="spellEnd"/>
          </w:p>
          <w:p w:rsidR="001E5FC2" w:rsidRDefault="001E5FC2" w:rsidP="00362CC2">
            <w:pPr>
              <w:pStyle w:val="TableParagraph"/>
              <w:spacing w:before="1"/>
              <w:ind w:left="7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19.12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9"/>
              <w:rPr>
                <w:b/>
                <w:sz w:val="36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97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tabs>
                <w:tab w:val="left" w:pos="1514"/>
              </w:tabs>
              <w:spacing w:before="97" w:line="259" w:lineRule="auto"/>
              <w:ind w:left="74" w:right="205"/>
              <w:rPr>
                <w:sz w:val="24"/>
              </w:rPr>
            </w:pPr>
            <w:r>
              <w:rPr>
                <w:sz w:val="24"/>
              </w:rPr>
              <w:t>Использование буквы ь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z w:val="24"/>
              </w:rPr>
              <w:tab/>
              <w:t>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21.12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95" w:line="261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839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102" w:line="256" w:lineRule="auto"/>
              <w:ind w:left="74" w:right="-3" w:firstLine="48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Письмо строчной и заглавной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букв</w:t>
            </w:r>
            <w:r>
              <w:rPr>
                <w:rFonts w:ascii="Cambria" w:hAnsi="Cambria"/>
                <w:spacing w:val="47"/>
              </w:rPr>
              <w:t xml:space="preserve"> </w:t>
            </w:r>
            <w:r>
              <w:rPr>
                <w:rFonts w:ascii="Cambria" w:hAnsi="Cambria"/>
              </w:rPr>
              <w:t>Й, й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22.12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69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098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56" w:line="273" w:lineRule="auto"/>
              <w:ind w:left="84" w:right="69" w:firstLine="50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 й.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23.12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24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61" w:line="310" w:lineRule="atLeast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 ю.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right="317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26.12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97" w:line="290" w:lineRule="atLeast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034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54" w:line="276" w:lineRule="auto"/>
              <w:ind w:left="74" w:right="129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position w:val="-7"/>
                <w:sz w:val="24"/>
              </w:rPr>
              <w:t>Ю</w:t>
            </w:r>
            <w:proofErr w:type="gramEnd"/>
            <w:r>
              <w:rPr>
                <w:position w:val="-7"/>
                <w:sz w:val="24"/>
              </w:rPr>
              <w:t>,</w:t>
            </w:r>
            <w:r>
              <w:rPr>
                <w:spacing w:val="1"/>
                <w:position w:val="-7"/>
                <w:sz w:val="24"/>
              </w:rPr>
              <w:t xml:space="preserve"> </w:t>
            </w:r>
            <w:r>
              <w:rPr>
                <w:position w:val="-7"/>
                <w:sz w:val="24"/>
              </w:rPr>
              <w:t>ю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09.01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E5FC2" w:rsidRDefault="001E5FC2" w:rsidP="00362CC2">
            <w:pPr>
              <w:pStyle w:val="TableParagraph"/>
              <w:spacing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36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54" w:line="276" w:lineRule="auto"/>
              <w:ind w:left="74" w:right="16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right="317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11.01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3"/>
              </w:rPr>
            </w:pPr>
          </w:p>
          <w:p w:rsidR="001E5FC2" w:rsidRDefault="001E5FC2" w:rsidP="00362CC2">
            <w:pPr>
              <w:pStyle w:val="TableParagraph"/>
              <w:spacing w:before="1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1E5FC2" w:rsidRDefault="001E5FC2" w:rsidP="001E5FC2">
      <w:pPr>
        <w:pStyle w:val="af"/>
        <w:spacing w:before="5" w:after="1"/>
        <w:rPr>
          <w:b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7"/>
        <w:gridCol w:w="732"/>
        <w:gridCol w:w="1620"/>
        <w:gridCol w:w="1668"/>
        <w:gridCol w:w="1237"/>
        <w:gridCol w:w="1575"/>
      </w:tblGrid>
      <w:tr w:rsidR="001E5FC2" w:rsidTr="00362CC2">
        <w:trPr>
          <w:trHeight w:val="865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 w:line="264" w:lineRule="auto"/>
              <w:ind w:left="74" w:right="159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 ш.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12.01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183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1096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54" w:line="276" w:lineRule="auto"/>
              <w:ind w:left="84" w:right="81" w:firstLine="38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position w:val="-7"/>
                <w:sz w:val="24"/>
              </w:rPr>
              <w:t>Ш</w:t>
            </w:r>
            <w:proofErr w:type="gramEnd"/>
            <w:r>
              <w:rPr>
                <w:position w:val="-7"/>
                <w:sz w:val="24"/>
              </w:rPr>
              <w:t>,</w:t>
            </w:r>
            <w:r>
              <w:rPr>
                <w:spacing w:val="2"/>
                <w:position w:val="-7"/>
                <w:sz w:val="24"/>
              </w:rPr>
              <w:t xml:space="preserve"> </w:t>
            </w:r>
            <w:r>
              <w:rPr>
                <w:position w:val="-7"/>
                <w:sz w:val="24"/>
              </w:rPr>
              <w:t>ш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13.01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9"/>
              <w:rPr>
                <w:b/>
                <w:sz w:val="25"/>
              </w:rPr>
            </w:pPr>
          </w:p>
          <w:p w:rsidR="001E5FC2" w:rsidRDefault="001E5FC2" w:rsidP="00362CC2">
            <w:pPr>
              <w:pStyle w:val="TableParagraph"/>
              <w:spacing w:line="261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01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  <w:u w:val="single"/>
              </w:rPr>
              <w:t>68.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9"/>
              <w:ind w:left="194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2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16.01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75" w:line="300" w:lineRule="atLeast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E5FC2" w:rsidTr="00362CC2">
        <w:trPr>
          <w:trHeight w:val="700"/>
        </w:trPr>
        <w:tc>
          <w:tcPr>
            <w:tcW w:w="576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18.01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spacing w:before="73" w:line="300" w:lineRule="atLeast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E5FC2" w:rsidRDefault="001E5FC2" w:rsidP="001E5FC2">
      <w:pPr>
        <w:pStyle w:val="af"/>
        <w:rPr>
          <w:b/>
          <w:sz w:val="20"/>
        </w:rPr>
      </w:pPr>
    </w:p>
    <w:p w:rsidR="001E5FC2" w:rsidRDefault="001E5FC2" w:rsidP="001E5FC2">
      <w:pPr>
        <w:pStyle w:val="af"/>
        <w:rPr>
          <w:b/>
          <w:sz w:val="20"/>
        </w:rPr>
      </w:pPr>
    </w:p>
    <w:p w:rsidR="001E5FC2" w:rsidRDefault="001E5FC2" w:rsidP="001E5FC2">
      <w:pPr>
        <w:pStyle w:val="af"/>
        <w:spacing w:before="8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"/>
        <w:gridCol w:w="540"/>
        <w:gridCol w:w="3147"/>
        <w:gridCol w:w="732"/>
        <w:gridCol w:w="1620"/>
        <w:gridCol w:w="1668"/>
        <w:gridCol w:w="1237"/>
        <w:gridCol w:w="1575"/>
      </w:tblGrid>
      <w:tr w:rsidR="001E5FC2" w:rsidTr="003A597E">
        <w:trPr>
          <w:trHeight w:val="1593"/>
        </w:trPr>
        <w:tc>
          <w:tcPr>
            <w:tcW w:w="577" w:type="dxa"/>
            <w:gridSpan w:val="2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70</w:t>
            </w:r>
          </w:p>
        </w:tc>
        <w:tc>
          <w:tcPr>
            <w:tcW w:w="3147" w:type="dxa"/>
          </w:tcPr>
          <w:p w:rsidR="001E5FC2" w:rsidRDefault="001E5FC2" w:rsidP="00362CC2">
            <w:pPr>
              <w:pStyle w:val="TableParagraph"/>
              <w:tabs>
                <w:tab w:val="left" w:pos="1514"/>
              </w:tabs>
              <w:spacing w:before="97" w:line="259" w:lineRule="auto"/>
              <w:ind w:left="74" w:right="116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z w:val="24"/>
              </w:rPr>
              <w:tab/>
              <w:t>Ч, 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Правописание </w:t>
            </w:r>
            <w:proofErr w:type="spellStart"/>
            <w:r>
              <w:rPr>
                <w:sz w:val="24"/>
              </w:rPr>
              <w:t>cочетаний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</w:t>
            </w:r>
          </w:p>
        </w:tc>
        <w:tc>
          <w:tcPr>
            <w:tcW w:w="732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E5FC2" w:rsidRDefault="001E5FC2" w:rsidP="00362CC2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E5FC2" w:rsidRDefault="001E5FC2" w:rsidP="00362CC2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1E5FC2" w:rsidRDefault="001E5FC2" w:rsidP="00362CC2">
            <w:pPr>
              <w:pStyle w:val="TableParagraph"/>
              <w:spacing w:before="100"/>
              <w:ind w:left="397"/>
              <w:rPr>
                <w:rFonts w:ascii="Cambria"/>
              </w:rPr>
            </w:pPr>
            <w:r>
              <w:rPr>
                <w:rFonts w:ascii="Cambria"/>
              </w:rPr>
              <w:t>19.01</w:t>
            </w:r>
          </w:p>
        </w:tc>
        <w:tc>
          <w:tcPr>
            <w:tcW w:w="1575" w:type="dxa"/>
          </w:tcPr>
          <w:p w:rsidR="001E5FC2" w:rsidRDefault="001E5FC2" w:rsidP="00362CC2">
            <w:pPr>
              <w:pStyle w:val="TableParagraph"/>
              <w:rPr>
                <w:b/>
                <w:sz w:val="26"/>
              </w:rPr>
            </w:pPr>
          </w:p>
          <w:p w:rsidR="001E5FC2" w:rsidRDefault="001E5FC2" w:rsidP="00362CC2">
            <w:pPr>
              <w:pStyle w:val="TableParagraph"/>
              <w:spacing w:before="4"/>
              <w:rPr>
                <w:b/>
                <w:sz w:val="34"/>
              </w:rPr>
            </w:pPr>
          </w:p>
          <w:p w:rsidR="001E5FC2" w:rsidRDefault="001E5FC2" w:rsidP="00362CC2">
            <w:pPr>
              <w:pStyle w:val="TableParagraph"/>
              <w:spacing w:before="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3A597E" w:rsidTr="003A597E">
        <w:trPr>
          <w:gridBefore w:val="1"/>
          <w:wBefore w:w="37" w:type="dxa"/>
          <w:trHeight w:val="1593"/>
        </w:trPr>
        <w:tc>
          <w:tcPr>
            <w:tcW w:w="540" w:type="dxa"/>
          </w:tcPr>
          <w:p w:rsidR="003A597E" w:rsidRDefault="003A597E" w:rsidP="001919CE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47" w:type="dxa"/>
          </w:tcPr>
          <w:p w:rsidR="003A597E" w:rsidRDefault="003A597E" w:rsidP="001919CE">
            <w:pPr>
              <w:pStyle w:val="TableParagraph"/>
              <w:spacing w:before="97" w:line="259" w:lineRule="auto"/>
              <w:ind w:left="73" w:right="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заглавной букв </w:t>
            </w:r>
            <w:proofErr w:type="spellStart"/>
            <w:r>
              <w:rPr>
                <w:sz w:val="24"/>
              </w:rPr>
              <w:t>Щ</w:t>
            </w:r>
            <w:proofErr w:type="gramStart"/>
            <w:r>
              <w:rPr>
                <w:sz w:val="24"/>
              </w:rPr>
              <w:t>,щ</w:t>
            </w:r>
            <w:proofErr w:type="spellEnd"/>
            <w:proofErr w:type="gramEnd"/>
            <w:r>
              <w:rPr>
                <w:sz w:val="24"/>
              </w:rPr>
              <w:t>. Письмо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 щ</w:t>
            </w:r>
          </w:p>
        </w:tc>
        <w:tc>
          <w:tcPr>
            <w:tcW w:w="732" w:type="dxa"/>
          </w:tcPr>
          <w:p w:rsidR="003A597E" w:rsidRDefault="003A597E" w:rsidP="001919CE">
            <w:pPr>
              <w:pStyle w:val="TableParagraph"/>
              <w:spacing w:before="97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1919CE">
            <w:pPr>
              <w:pStyle w:val="TableParagraph"/>
              <w:spacing w:before="97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1919CE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1919CE">
            <w:pPr>
              <w:pStyle w:val="TableParagraph"/>
              <w:spacing w:before="100"/>
              <w:ind w:left="353" w:right="25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20.01</w:t>
            </w:r>
          </w:p>
        </w:tc>
        <w:tc>
          <w:tcPr>
            <w:tcW w:w="1575" w:type="dxa"/>
          </w:tcPr>
          <w:p w:rsidR="003A597E" w:rsidRDefault="003A597E" w:rsidP="001919C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1919CE">
            <w:pPr>
              <w:pStyle w:val="TableParagraph"/>
              <w:spacing w:before="5"/>
              <w:rPr>
                <w:b/>
                <w:sz w:val="21"/>
              </w:rPr>
            </w:pPr>
          </w:p>
          <w:p w:rsidR="003A597E" w:rsidRDefault="003A597E" w:rsidP="001919CE">
            <w:pPr>
              <w:pStyle w:val="TableParagraph"/>
              <w:spacing w:line="259" w:lineRule="auto"/>
              <w:ind w:left="76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gridBefore w:val="1"/>
          <w:wBefore w:w="37" w:type="dxa"/>
          <w:trHeight w:val="930"/>
        </w:trPr>
        <w:tc>
          <w:tcPr>
            <w:tcW w:w="540" w:type="dxa"/>
          </w:tcPr>
          <w:p w:rsidR="003A597E" w:rsidRDefault="003A597E" w:rsidP="001919CE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47" w:type="dxa"/>
          </w:tcPr>
          <w:p w:rsidR="003A597E" w:rsidRDefault="003A597E" w:rsidP="001919CE">
            <w:pPr>
              <w:pStyle w:val="TableParagraph"/>
              <w:spacing w:before="191" w:line="283" w:lineRule="auto"/>
              <w:ind w:left="73" w:right="5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3A597E" w:rsidRDefault="003A597E" w:rsidP="001919CE">
            <w:pPr>
              <w:pStyle w:val="TableParagraph"/>
              <w:spacing w:before="97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1919CE">
            <w:pPr>
              <w:pStyle w:val="TableParagraph"/>
              <w:spacing w:before="97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1919CE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1919CE">
            <w:pPr>
              <w:pStyle w:val="TableParagraph"/>
              <w:spacing w:before="100"/>
              <w:ind w:left="353" w:right="25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23.01</w:t>
            </w:r>
          </w:p>
        </w:tc>
        <w:tc>
          <w:tcPr>
            <w:tcW w:w="1575" w:type="dxa"/>
          </w:tcPr>
          <w:p w:rsidR="003A597E" w:rsidRDefault="003A597E" w:rsidP="001919CE">
            <w:pPr>
              <w:pStyle w:val="TableParagraph"/>
              <w:spacing w:before="215" w:line="259" w:lineRule="auto"/>
              <w:ind w:left="76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gridBefore w:val="1"/>
          <w:wBefore w:w="37" w:type="dxa"/>
          <w:trHeight w:val="933"/>
        </w:trPr>
        <w:tc>
          <w:tcPr>
            <w:tcW w:w="540" w:type="dxa"/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147" w:type="dxa"/>
          </w:tcPr>
          <w:p w:rsidR="003A597E" w:rsidRDefault="003A597E" w:rsidP="001919CE">
            <w:pPr>
              <w:pStyle w:val="TableParagraph"/>
              <w:spacing w:before="193" w:line="280" w:lineRule="auto"/>
              <w:ind w:left="73" w:right="39"/>
              <w:rPr>
                <w:sz w:val="24"/>
              </w:rPr>
            </w:pPr>
            <w:r>
              <w:rPr>
                <w:sz w:val="24"/>
              </w:rPr>
              <w:t xml:space="preserve">Правописание сочетаний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</w:t>
            </w:r>
            <w:proofErr w:type="gramEnd"/>
            <w:r>
              <w:rPr>
                <w:sz w:val="24"/>
              </w:rPr>
              <w:t>, чу-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1919CE">
            <w:pPr>
              <w:pStyle w:val="TableParagraph"/>
              <w:spacing w:before="102"/>
              <w:ind w:left="328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25.01</w:t>
            </w:r>
          </w:p>
        </w:tc>
        <w:tc>
          <w:tcPr>
            <w:tcW w:w="1575" w:type="dxa"/>
          </w:tcPr>
          <w:p w:rsidR="003A597E" w:rsidRDefault="003A597E" w:rsidP="001919CE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A597E" w:rsidRDefault="003A597E" w:rsidP="001919CE">
            <w:pPr>
              <w:pStyle w:val="TableParagraph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3A597E" w:rsidTr="003A597E">
        <w:trPr>
          <w:gridBefore w:val="1"/>
          <w:wBefore w:w="37" w:type="dxa"/>
          <w:trHeight w:val="753"/>
        </w:trPr>
        <w:tc>
          <w:tcPr>
            <w:tcW w:w="540" w:type="dxa"/>
          </w:tcPr>
          <w:p w:rsidR="003A597E" w:rsidRDefault="003A597E" w:rsidP="001919CE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7" w:type="dxa"/>
          </w:tcPr>
          <w:p w:rsidR="003A597E" w:rsidRDefault="003A597E" w:rsidP="001919CE">
            <w:pPr>
              <w:pStyle w:val="TableParagraph"/>
              <w:spacing w:before="97" w:line="261" w:lineRule="auto"/>
              <w:ind w:left="73" w:right="160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732" w:type="dxa"/>
          </w:tcPr>
          <w:p w:rsidR="003A597E" w:rsidRDefault="003A597E" w:rsidP="001919CE">
            <w:pPr>
              <w:pStyle w:val="TableParagraph"/>
              <w:spacing w:before="97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1919CE">
            <w:pPr>
              <w:pStyle w:val="TableParagraph"/>
              <w:spacing w:before="97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1919CE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1919CE">
            <w:pPr>
              <w:pStyle w:val="TableParagraph"/>
              <w:spacing w:before="100"/>
              <w:ind w:left="353" w:right="25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26.01</w:t>
            </w:r>
          </w:p>
        </w:tc>
        <w:tc>
          <w:tcPr>
            <w:tcW w:w="1575" w:type="dxa"/>
          </w:tcPr>
          <w:p w:rsidR="003A597E" w:rsidRDefault="003A597E" w:rsidP="001919CE">
            <w:pPr>
              <w:pStyle w:val="TableParagraph"/>
              <w:spacing w:before="126" w:line="259" w:lineRule="auto"/>
              <w:ind w:left="76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gridBefore w:val="1"/>
          <w:wBefore w:w="37" w:type="dxa"/>
          <w:trHeight w:val="1034"/>
        </w:trPr>
        <w:tc>
          <w:tcPr>
            <w:tcW w:w="540" w:type="dxa"/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7" w:type="dxa"/>
          </w:tcPr>
          <w:p w:rsidR="003A597E" w:rsidRDefault="003A597E" w:rsidP="001919CE">
            <w:pPr>
              <w:pStyle w:val="TableParagraph"/>
              <w:spacing w:before="54" w:line="273" w:lineRule="auto"/>
              <w:ind w:left="73" w:right="128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position w:val="-7"/>
                <w:sz w:val="24"/>
              </w:rPr>
              <w:t>Ц</w:t>
            </w:r>
            <w:proofErr w:type="gramEnd"/>
            <w:r>
              <w:rPr>
                <w:position w:val="-7"/>
                <w:sz w:val="24"/>
              </w:rPr>
              <w:t>,</w:t>
            </w:r>
            <w:r>
              <w:rPr>
                <w:spacing w:val="3"/>
                <w:position w:val="-7"/>
                <w:sz w:val="24"/>
              </w:rPr>
              <w:t xml:space="preserve"> </w:t>
            </w:r>
            <w:r>
              <w:rPr>
                <w:position w:val="-7"/>
                <w:sz w:val="24"/>
              </w:rPr>
              <w:t>ц</w:t>
            </w:r>
          </w:p>
        </w:tc>
        <w:tc>
          <w:tcPr>
            <w:tcW w:w="732" w:type="dxa"/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1919CE">
            <w:pPr>
              <w:pStyle w:val="TableParagraph"/>
              <w:spacing w:before="102"/>
              <w:ind w:left="353" w:right="25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27.01</w:t>
            </w:r>
          </w:p>
        </w:tc>
        <w:tc>
          <w:tcPr>
            <w:tcW w:w="1575" w:type="dxa"/>
          </w:tcPr>
          <w:p w:rsidR="003A597E" w:rsidRDefault="003A597E" w:rsidP="001919CE">
            <w:pPr>
              <w:pStyle w:val="TableParagraph"/>
              <w:rPr>
                <w:b/>
                <w:sz w:val="23"/>
              </w:rPr>
            </w:pPr>
          </w:p>
          <w:p w:rsidR="003A597E" w:rsidRDefault="003A597E" w:rsidP="001919CE">
            <w:pPr>
              <w:pStyle w:val="TableParagraph"/>
              <w:spacing w:before="1" w:line="261" w:lineRule="auto"/>
              <w:ind w:left="76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gridBefore w:val="1"/>
          <w:wBefore w:w="37" w:type="dxa"/>
          <w:trHeight w:val="794"/>
        </w:trPr>
        <w:tc>
          <w:tcPr>
            <w:tcW w:w="540" w:type="dxa"/>
          </w:tcPr>
          <w:p w:rsidR="003A597E" w:rsidRDefault="003A597E" w:rsidP="001919CE">
            <w:pPr>
              <w:pStyle w:val="TableParagraph"/>
              <w:spacing w:before="100"/>
              <w:ind w:left="74"/>
              <w:rPr>
                <w:sz w:val="24"/>
              </w:rPr>
            </w:pPr>
            <w:r>
              <w:rPr>
                <w:sz w:val="24"/>
              </w:rPr>
              <w:t>76</w:t>
            </w:r>
          </w:p>
          <w:p w:rsidR="003A597E" w:rsidRDefault="003A597E" w:rsidP="001919CE">
            <w:pPr>
              <w:pStyle w:val="TableParagraph"/>
              <w:spacing w:before="22"/>
              <w:ind w:left="7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147" w:type="dxa"/>
          </w:tcPr>
          <w:p w:rsidR="003A597E" w:rsidRDefault="003A597E" w:rsidP="001919CE">
            <w:pPr>
              <w:pStyle w:val="TableParagraph"/>
              <w:spacing w:before="100" w:line="259" w:lineRule="auto"/>
              <w:ind w:left="73" w:right="160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,ф</w:t>
            </w:r>
            <w:proofErr w:type="spellEnd"/>
            <w:proofErr w:type="gramEnd"/>
          </w:p>
        </w:tc>
        <w:tc>
          <w:tcPr>
            <w:tcW w:w="732" w:type="dxa"/>
          </w:tcPr>
          <w:p w:rsidR="003A597E" w:rsidRDefault="003A597E" w:rsidP="001919CE">
            <w:pPr>
              <w:pStyle w:val="TableParagraph"/>
              <w:spacing w:before="100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1919CE">
            <w:pPr>
              <w:pStyle w:val="TableParagraph"/>
              <w:spacing w:before="100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1919CE">
            <w:pPr>
              <w:pStyle w:val="TableParagraph"/>
              <w:spacing w:before="100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1919CE">
            <w:pPr>
              <w:pStyle w:val="TableParagraph"/>
              <w:spacing w:before="103"/>
              <w:ind w:left="353" w:right="25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30.01</w:t>
            </w:r>
          </w:p>
        </w:tc>
        <w:tc>
          <w:tcPr>
            <w:tcW w:w="1575" w:type="dxa"/>
          </w:tcPr>
          <w:p w:rsidR="003A597E" w:rsidRDefault="003A597E" w:rsidP="001919CE">
            <w:pPr>
              <w:pStyle w:val="TableParagraph"/>
              <w:spacing w:before="146" w:line="259" w:lineRule="auto"/>
              <w:ind w:left="76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gridBefore w:val="1"/>
          <w:wBefore w:w="37" w:type="dxa"/>
          <w:trHeight w:val="1461"/>
        </w:trPr>
        <w:tc>
          <w:tcPr>
            <w:tcW w:w="540" w:type="dxa"/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7" w:type="dxa"/>
          </w:tcPr>
          <w:p w:rsidR="003A597E" w:rsidRDefault="003A597E" w:rsidP="001919C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3A597E" w:rsidRDefault="003A597E" w:rsidP="001919CE">
            <w:pPr>
              <w:pStyle w:val="TableParagraph"/>
              <w:spacing w:before="1" w:line="271" w:lineRule="auto"/>
              <w:ind w:left="83" w:right="111" w:hanging="10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 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732" w:type="dxa"/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1919CE">
            <w:pPr>
              <w:pStyle w:val="TableParagraph"/>
              <w:spacing w:before="102"/>
              <w:ind w:left="353" w:right="25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01.02</w:t>
            </w:r>
          </w:p>
        </w:tc>
        <w:tc>
          <w:tcPr>
            <w:tcW w:w="1575" w:type="dxa"/>
          </w:tcPr>
          <w:p w:rsidR="003A597E" w:rsidRDefault="003A597E" w:rsidP="001919C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1919CE">
            <w:pPr>
              <w:pStyle w:val="TableParagraph"/>
              <w:spacing w:before="6"/>
              <w:rPr>
                <w:b/>
                <w:sz w:val="28"/>
              </w:rPr>
            </w:pPr>
          </w:p>
          <w:p w:rsidR="003A597E" w:rsidRDefault="003A597E" w:rsidP="001919CE">
            <w:pPr>
              <w:pStyle w:val="TableParagraph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3A597E" w:rsidTr="003A597E">
        <w:trPr>
          <w:gridBefore w:val="1"/>
          <w:wBefore w:w="37" w:type="dxa"/>
          <w:trHeight w:val="931"/>
        </w:trPr>
        <w:tc>
          <w:tcPr>
            <w:tcW w:w="540" w:type="dxa"/>
            <w:tcBorders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7" w:type="dxa"/>
            <w:tcBorders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179" w:line="292" w:lineRule="auto"/>
              <w:ind w:left="73" w:right="147" w:firstLine="5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  <w:tcBorders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  <w:tcBorders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102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2.02</w:t>
            </w:r>
          </w:p>
        </w:tc>
        <w:tc>
          <w:tcPr>
            <w:tcW w:w="1575" w:type="dxa"/>
            <w:tcBorders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215" w:line="259" w:lineRule="auto"/>
              <w:ind w:left="76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gridBefore w:val="1"/>
          <w:wBefore w:w="37" w:type="dxa"/>
          <w:trHeight w:val="1305"/>
        </w:trPr>
        <w:tc>
          <w:tcPr>
            <w:tcW w:w="540" w:type="dxa"/>
            <w:tcBorders>
              <w:top w:val="single" w:sz="6" w:space="0" w:color="000000"/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6"/>
              <w:ind w:left="74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7" w:type="dxa"/>
            <w:tcBorders>
              <w:top w:val="single" w:sz="6" w:space="0" w:color="000000"/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50"/>
              <w:ind w:left="73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 ъ.</w:t>
            </w:r>
          </w:p>
          <w:p w:rsidR="003A597E" w:rsidRDefault="003A597E" w:rsidP="001919CE">
            <w:pPr>
              <w:pStyle w:val="TableParagraph"/>
              <w:spacing w:before="41" w:line="312" w:lineRule="auto"/>
              <w:ind w:left="712" w:right="744" w:hanging="639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  <w:tcBorders>
              <w:top w:val="single" w:sz="6" w:space="0" w:color="000000"/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6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6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6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  <w:tcBorders>
              <w:top w:val="single" w:sz="6" w:space="0" w:color="000000"/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9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3.02</w:t>
            </w:r>
          </w:p>
        </w:tc>
        <w:tc>
          <w:tcPr>
            <w:tcW w:w="1575" w:type="dxa"/>
            <w:tcBorders>
              <w:top w:val="single" w:sz="6" w:space="0" w:color="000000"/>
              <w:bottom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A597E" w:rsidRDefault="003A597E" w:rsidP="001919CE">
            <w:pPr>
              <w:pStyle w:val="TableParagraph"/>
              <w:spacing w:line="259" w:lineRule="auto"/>
              <w:ind w:left="76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gridBefore w:val="1"/>
          <w:wBefore w:w="37" w:type="dxa"/>
          <w:trHeight w:val="931"/>
        </w:trPr>
        <w:tc>
          <w:tcPr>
            <w:tcW w:w="540" w:type="dxa"/>
            <w:tcBorders>
              <w:top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8"/>
              <w:ind w:left="74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147" w:type="dxa"/>
            <w:tcBorders>
              <w:top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53" w:line="273" w:lineRule="auto"/>
              <w:ind w:left="73" w:right="93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(ъ)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732" w:type="dxa"/>
            <w:tcBorders>
              <w:top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8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8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98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  <w:tcBorders>
              <w:top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101"/>
              <w:ind w:left="330" w:right="27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6.02</w:t>
            </w:r>
          </w:p>
        </w:tc>
        <w:tc>
          <w:tcPr>
            <w:tcW w:w="1575" w:type="dxa"/>
            <w:tcBorders>
              <w:top w:val="single" w:sz="6" w:space="0" w:color="000000"/>
            </w:tcBorders>
          </w:tcPr>
          <w:p w:rsidR="003A597E" w:rsidRDefault="003A597E" w:rsidP="001919CE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A597E" w:rsidRDefault="003A597E" w:rsidP="001919CE">
            <w:pPr>
              <w:pStyle w:val="TableParagraph"/>
              <w:spacing w:before="1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3A597E" w:rsidTr="003A597E">
        <w:trPr>
          <w:gridBefore w:val="1"/>
          <w:wBefore w:w="37" w:type="dxa"/>
          <w:trHeight w:val="1893"/>
        </w:trPr>
        <w:tc>
          <w:tcPr>
            <w:tcW w:w="540" w:type="dxa"/>
          </w:tcPr>
          <w:p w:rsidR="003A597E" w:rsidRDefault="003A597E" w:rsidP="001919CE">
            <w:pPr>
              <w:pStyle w:val="TableParagraph"/>
              <w:spacing w:before="104"/>
              <w:ind w:left="7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81.</w:t>
            </w:r>
          </w:p>
        </w:tc>
        <w:tc>
          <w:tcPr>
            <w:tcW w:w="3147" w:type="dxa"/>
          </w:tcPr>
          <w:p w:rsidR="003A597E" w:rsidRDefault="003A597E" w:rsidP="001919CE">
            <w:pPr>
              <w:pStyle w:val="TableParagraph"/>
              <w:spacing w:before="99" w:line="259" w:lineRule="auto"/>
              <w:ind w:left="73" w:right="13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</w:p>
          <w:p w:rsidR="003A597E" w:rsidRDefault="003A597E" w:rsidP="001919CE">
            <w:pPr>
              <w:pStyle w:val="TableParagraph"/>
              <w:spacing w:line="259" w:lineRule="auto"/>
              <w:ind w:left="73" w:right="293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письменный</w:t>
            </w:r>
            <w:proofErr w:type="gramEnd"/>
            <w:r>
              <w:rPr>
                <w:sz w:val="24"/>
              </w:rPr>
              <w:t>.</w:t>
            </w:r>
          </w:p>
          <w:p w:rsidR="003A597E" w:rsidRDefault="003A597E" w:rsidP="001919CE">
            <w:pPr>
              <w:pStyle w:val="TableParagraph"/>
              <w:spacing w:line="275" w:lineRule="exact"/>
              <w:ind w:left="73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прпедложений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1919CE">
            <w:pPr>
              <w:pStyle w:val="TableParagraph"/>
              <w:spacing w:before="102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8.02</w:t>
            </w:r>
          </w:p>
        </w:tc>
        <w:tc>
          <w:tcPr>
            <w:tcW w:w="1575" w:type="dxa"/>
          </w:tcPr>
          <w:p w:rsidR="003A597E" w:rsidRDefault="003A597E" w:rsidP="001919C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1919CE">
            <w:pPr>
              <w:pStyle w:val="TableParagraph"/>
              <w:spacing w:before="5"/>
              <w:rPr>
                <w:b/>
                <w:sz w:val="34"/>
              </w:rPr>
            </w:pPr>
          </w:p>
          <w:p w:rsidR="003A597E" w:rsidRDefault="003A597E" w:rsidP="001919CE">
            <w:pPr>
              <w:pStyle w:val="TableParagraph"/>
              <w:spacing w:line="259" w:lineRule="auto"/>
              <w:ind w:left="76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gridBefore w:val="1"/>
          <w:wBefore w:w="37" w:type="dxa"/>
          <w:trHeight w:val="1293"/>
        </w:trPr>
        <w:tc>
          <w:tcPr>
            <w:tcW w:w="540" w:type="dxa"/>
          </w:tcPr>
          <w:p w:rsidR="003A597E" w:rsidRDefault="003A597E" w:rsidP="001919CE">
            <w:pPr>
              <w:pStyle w:val="TableParagraph"/>
              <w:spacing w:before="98"/>
              <w:ind w:left="74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7" w:type="dxa"/>
          </w:tcPr>
          <w:p w:rsidR="003A597E" w:rsidRDefault="003A597E" w:rsidP="001919CE">
            <w:pPr>
              <w:pStyle w:val="TableParagraph"/>
              <w:spacing w:before="98" w:line="259" w:lineRule="auto"/>
              <w:ind w:left="73" w:right="387" w:firstLine="72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шрифта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письменный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</w:p>
        </w:tc>
        <w:tc>
          <w:tcPr>
            <w:tcW w:w="732" w:type="dxa"/>
          </w:tcPr>
          <w:p w:rsidR="003A597E" w:rsidRDefault="003A597E" w:rsidP="001919CE">
            <w:pPr>
              <w:pStyle w:val="TableParagraph"/>
              <w:spacing w:before="98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1919CE">
            <w:pPr>
              <w:pStyle w:val="TableParagraph"/>
              <w:spacing w:before="98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A597E" w:rsidRDefault="003A597E" w:rsidP="001919CE">
            <w:pPr>
              <w:pStyle w:val="TableParagraph"/>
              <w:spacing w:before="98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1919CE">
            <w:pPr>
              <w:pStyle w:val="TableParagraph"/>
              <w:spacing w:before="101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9.02</w:t>
            </w:r>
          </w:p>
        </w:tc>
        <w:tc>
          <w:tcPr>
            <w:tcW w:w="1575" w:type="dxa"/>
          </w:tcPr>
          <w:p w:rsidR="003A597E" w:rsidRDefault="003A597E" w:rsidP="001919CE">
            <w:pPr>
              <w:pStyle w:val="TableParagraph"/>
              <w:spacing w:before="4"/>
              <w:rPr>
                <w:b/>
                <w:sz w:val="34"/>
              </w:rPr>
            </w:pPr>
          </w:p>
          <w:p w:rsidR="003A597E" w:rsidRDefault="003A597E" w:rsidP="001919CE">
            <w:pPr>
              <w:pStyle w:val="TableParagraph"/>
              <w:spacing w:line="259" w:lineRule="auto"/>
              <w:ind w:left="83" w:right="148" w:hanging="1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3A597E" w:rsidTr="003A597E">
        <w:trPr>
          <w:gridBefore w:val="1"/>
          <w:wBefore w:w="37" w:type="dxa"/>
          <w:trHeight w:val="1893"/>
        </w:trPr>
        <w:tc>
          <w:tcPr>
            <w:tcW w:w="540" w:type="dxa"/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83.</w:t>
            </w:r>
          </w:p>
        </w:tc>
        <w:tc>
          <w:tcPr>
            <w:tcW w:w="3147" w:type="dxa"/>
          </w:tcPr>
          <w:p w:rsidR="003A597E" w:rsidRDefault="003A597E" w:rsidP="001919CE">
            <w:pPr>
              <w:pStyle w:val="TableParagraph"/>
              <w:spacing w:before="99" w:line="259" w:lineRule="auto"/>
              <w:ind w:left="73" w:right="53"/>
              <w:rPr>
                <w:sz w:val="24"/>
              </w:rPr>
            </w:pPr>
            <w:r>
              <w:rPr>
                <w:sz w:val="24"/>
              </w:rPr>
              <w:t>Упражнения по 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каллиграфически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письма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Письмо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слов с сочетаниями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чт.</w:t>
            </w:r>
          </w:p>
        </w:tc>
        <w:tc>
          <w:tcPr>
            <w:tcW w:w="732" w:type="dxa"/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1919CE">
            <w:pPr>
              <w:pStyle w:val="TableParagraph"/>
              <w:spacing w:before="9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1919C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1919CE">
            <w:pPr>
              <w:pStyle w:val="TableParagraph"/>
              <w:spacing w:before="102"/>
              <w:ind w:left="353" w:right="251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10.02</w:t>
            </w:r>
          </w:p>
        </w:tc>
        <w:tc>
          <w:tcPr>
            <w:tcW w:w="1575" w:type="dxa"/>
          </w:tcPr>
          <w:p w:rsidR="003A597E" w:rsidRDefault="003A597E" w:rsidP="001919C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1919CE">
            <w:pPr>
              <w:pStyle w:val="TableParagraph"/>
              <w:spacing w:before="4"/>
              <w:rPr>
                <w:b/>
                <w:sz w:val="34"/>
              </w:rPr>
            </w:pPr>
          </w:p>
          <w:p w:rsidR="003A597E" w:rsidRDefault="003A597E" w:rsidP="001919CE">
            <w:pPr>
              <w:pStyle w:val="TableParagraph"/>
              <w:spacing w:before="1" w:line="259" w:lineRule="auto"/>
              <w:ind w:left="76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02004E">
        <w:trPr>
          <w:trHeight w:val="1603"/>
        </w:trPr>
        <w:tc>
          <w:tcPr>
            <w:tcW w:w="576" w:type="dxa"/>
            <w:gridSpan w:val="2"/>
          </w:tcPr>
          <w:p w:rsidR="003A597E" w:rsidRDefault="003A597E" w:rsidP="0002004E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7" w:type="dxa"/>
          </w:tcPr>
          <w:p w:rsidR="003A597E" w:rsidRDefault="003A597E" w:rsidP="0002004E">
            <w:pPr>
              <w:pStyle w:val="TableParagraph"/>
              <w:spacing w:before="97" w:line="261" w:lineRule="auto"/>
              <w:ind w:left="74" w:right="90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:rsidR="003A597E" w:rsidRDefault="003A597E" w:rsidP="0002004E">
            <w:pPr>
              <w:pStyle w:val="TableParagraph"/>
              <w:spacing w:line="259" w:lineRule="auto"/>
              <w:ind w:left="74" w:right="18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 э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</w:tcPr>
          <w:p w:rsidR="003A597E" w:rsidRDefault="003A597E" w:rsidP="0002004E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02004E">
            <w:pPr>
              <w:pStyle w:val="TableParagraph"/>
              <w:spacing w:before="97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02004E">
            <w:pPr>
              <w:pStyle w:val="TableParagraph"/>
              <w:spacing w:before="9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02004E">
            <w:pPr>
              <w:pStyle w:val="TableParagraph"/>
              <w:spacing w:before="100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13.02</w:t>
            </w:r>
          </w:p>
        </w:tc>
        <w:tc>
          <w:tcPr>
            <w:tcW w:w="1575" w:type="dxa"/>
          </w:tcPr>
          <w:p w:rsidR="003A597E" w:rsidRDefault="003A597E" w:rsidP="0002004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02004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A597E" w:rsidRDefault="003A597E" w:rsidP="0002004E">
            <w:pPr>
              <w:pStyle w:val="TableParagraph"/>
              <w:spacing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02004E">
        <w:trPr>
          <w:trHeight w:val="1967"/>
        </w:trPr>
        <w:tc>
          <w:tcPr>
            <w:tcW w:w="576" w:type="dxa"/>
            <w:gridSpan w:val="2"/>
          </w:tcPr>
          <w:p w:rsidR="003A597E" w:rsidRDefault="003A597E" w:rsidP="0002004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7" w:type="dxa"/>
          </w:tcPr>
          <w:p w:rsidR="003A597E" w:rsidRDefault="003A597E" w:rsidP="0002004E">
            <w:pPr>
              <w:pStyle w:val="TableParagraph"/>
              <w:spacing w:before="99" w:line="259" w:lineRule="auto"/>
              <w:ind w:left="74" w:right="51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A597E" w:rsidRDefault="003A597E" w:rsidP="0002004E">
            <w:pPr>
              <w:pStyle w:val="TableParagraph"/>
              <w:spacing w:line="259" w:lineRule="auto"/>
              <w:ind w:left="74" w:right="603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732" w:type="dxa"/>
          </w:tcPr>
          <w:p w:rsidR="003A597E" w:rsidRDefault="003A597E" w:rsidP="0002004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02004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02004E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02004E">
            <w:pPr>
              <w:pStyle w:val="TableParagraph"/>
              <w:spacing w:before="102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15.02</w:t>
            </w:r>
          </w:p>
        </w:tc>
        <w:tc>
          <w:tcPr>
            <w:tcW w:w="1575" w:type="dxa"/>
          </w:tcPr>
          <w:p w:rsidR="003A597E" w:rsidRDefault="003A597E" w:rsidP="0002004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02004E">
            <w:pPr>
              <w:pStyle w:val="TableParagraph"/>
              <w:spacing w:before="8"/>
              <w:rPr>
                <w:b/>
                <w:sz w:val="37"/>
              </w:rPr>
            </w:pPr>
          </w:p>
          <w:p w:rsidR="003A597E" w:rsidRDefault="003A597E" w:rsidP="0002004E">
            <w:pPr>
              <w:pStyle w:val="TableParagraph"/>
              <w:spacing w:before="1"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02004E">
        <w:trPr>
          <w:trHeight w:val="1605"/>
        </w:trPr>
        <w:tc>
          <w:tcPr>
            <w:tcW w:w="576" w:type="dxa"/>
            <w:gridSpan w:val="2"/>
          </w:tcPr>
          <w:p w:rsidR="003A597E" w:rsidRDefault="003A597E" w:rsidP="0002004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7" w:type="dxa"/>
          </w:tcPr>
          <w:p w:rsidR="003A597E" w:rsidRDefault="003A597E" w:rsidP="0002004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3A597E" w:rsidRDefault="003A597E" w:rsidP="0002004E">
            <w:pPr>
              <w:pStyle w:val="TableParagraph"/>
              <w:spacing w:before="22"/>
              <w:ind w:left="7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3A597E" w:rsidRDefault="003A597E" w:rsidP="0002004E">
            <w:pPr>
              <w:pStyle w:val="TableParagraph"/>
              <w:tabs>
                <w:tab w:val="left" w:pos="2603"/>
              </w:tabs>
              <w:spacing w:before="8" w:line="290" w:lineRule="atLeast"/>
              <w:ind w:left="74" w:right="13"/>
              <w:jc w:val="both"/>
              <w:rPr>
                <w:sz w:val="24"/>
              </w:rPr>
            </w:pPr>
            <w:r>
              <w:rPr>
                <w:sz w:val="24"/>
              </w:rPr>
              <w:t>написания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</w:tc>
        <w:tc>
          <w:tcPr>
            <w:tcW w:w="732" w:type="dxa"/>
          </w:tcPr>
          <w:p w:rsidR="003A597E" w:rsidRDefault="003A597E" w:rsidP="0002004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02004E">
            <w:pPr>
              <w:pStyle w:val="TableParagraph"/>
              <w:spacing w:before="99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02004E">
            <w:pPr>
              <w:pStyle w:val="TableParagraph"/>
              <w:spacing w:before="9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02004E">
            <w:pPr>
              <w:pStyle w:val="TableParagraph"/>
              <w:spacing w:before="102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16.02</w:t>
            </w:r>
          </w:p>
        </w:tc>
        <w:tc>
          <w:tcPr>
            <w:tcW w:w="1575" w:type="dxa"/>
          </w:tcPr>
          <w:p w:rsidR="003A597E" w:rsidRDefault="003A597E" w:rsidP="0002004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02004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A597E" w:rsidRDefault="003A597E" w:rsidP="0002004E">
            <w:pPr>
              <w:pStyle w:val="TableParagraph"/>
              <w:spacing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02004E">
        <w:trPr>
          <w:trHeight w:val="1584"/>
        </w:trPr>
        <w:tc>
          <w:tcPr>
            <w:tcW w:w="576" w:type="dxa"/>
            <w:gridSpan w:val="2"/>
          </w:tcPr>
          <w:p w:rsidR="003A597E" w:rsidRDefault="003A597E" w:rsidP="0002004E">
            <w:pPr>
              <w:pStyle w:val="TableParagraph"/>
              <w:spacing w:before="98"/>
              <w:ind w:left="74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7" w:type="dxa"/>
          </w:tcPr>
          <w:p w:rsidR="003A597E" w:rsidRDefault="003A597E" w:rsidP="0002004E">
            <w:pPr>
              <w:pStyle w:val="TableParagraph"/>
              <w:spacing w:before="98" w:line="259" w:lineRule="auto"/>
              <w:ind w:left="74" w:right="437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3A597E" w:rsidRDefault="003A597E" w:rsidP="0002004E">
            <w:pPr>
              <w:pStyle w:val="TableParagraph"/>
              <w:spacing w:line="275" w:lineRule="exact"/>
              <w:ind w:left="74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речь</w:t>
            </w:r>
          </w:p>
        </w:tc>
        <w:tc>
          <w:tcPr>
            <w:tcW w:w="732" w:type="dxa"/>
          </w:tcPr>
          <w:p w:rsidR="003A597E" w:rsidRDefault="003A597E" w:rsidP="0002004E">
            <w:pPr>
              <w:pStyle w:val="TableParagraph"/>
              <w:spacing w:before="98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02004E">
            <w:pPr>
              <w:pStyle w:val="TableParagraph"/>
              <w:spacing w:before="98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02004E">
            <w:pPr>
              <w:pStyle w:val="TableParagraph"/>
              <w:spacing w:before="98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7" w:type="dxa"/>
          </w:tcPr>
          <w:p w:rsidR="003A597E" w:rsidRDefault="003A597E" w:rsidP="0002004E">
            <w:pPr>
              <w:pStyle w:val="TableParagraph"/>
              <w:spacing w:before="101"/>
              <w:ind w:right="29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17.02</w:t>
            </w:r>
          </w:p>
        </w:tc>
        <w:tc>
          <w:tcPr>
            <w:tcW w:w="1575" w:type="dxa"/>
          </w:tcPr>
          <w:p w:rsidR="003A597E" w:rsidRDefault="003A597E" w:rsidP="0002004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02004E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A597E" w:rsidRDefault="003A597E" w:rsidP="0002004E">
            <w:pPr>
              <w:pStyle w:val="TableParagraph"/>
              <w:spacing w:line="259" w:lineRule="auto"/>
              <w:ind w:left="77" w:right="66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A597E" w:rsidRDefault="003A597E" w:rsidP="003A597E">
      <w:pPr>
        <w:pStyle w:val="af"/>
        <w:spacing w:before="5" w:after="1"/>
        <w:rPr>
          <w:b/>
          <w:sz w:val="26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145"/>
        <w:gridCol w:w="732"/>
        <w:gridCol w:w="1620"/>
        <w:gridCol w:w="1668"/>
        <w:gridCol w:w="1239"/>
        <w:gridCol w:w="1574"/>
        <w:gridCol w:w="7"/>
      </w:tblGrid>
      <w:tr w:rsidR="003A597E" w:rsidTr="0002004E">
        <w:trPr>
          <w:gridAfter w:val="1"/>
          <w:wAfter w:w="7" w:type="dxa"/>
          <w:trHeight w:val="962"/>
        </w:trPr>
        <w:tc>
          <w:tcPr>
            <w:tcW w:w="576" w:type="dxa"/>
          </w:tcPr>
          <w:p w:rsidR="003A597E" w:rsidRDefault="003A597E" w:rsidP="0002004E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44" w:type="dxa"/>
          </w:tcPr>
          <w:p w:rsidR="003A597E" w:rsidRDefault="003A597E" w:rsidP="0002004E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предложение.</w:t>
            </w:r>
          </w:p>
        </w:tc>
        <w:tc>
          <w:tcPr>
            <w:tcW w:w="731" w:type="dxa"/>
          </w:tcPr>
          <w:p w:rsidR="003A597E" w:rsidRDefault="003A597E" w:rsidP="0002004E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02004E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02004E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02004E">
            <w:pPr>
              <w:pStyle w:val="TableParagraph"/>
              <w:spacing w:before="95"/>
              <w:ind w:left="362" w:right="2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27.02</w:t>
            </w:r>
          </w:p>
        </w:tc>
        <w:tc>
          <w:tcPr>
            <w:tcW w:w="1574" w:type="dxa"/>
          </w:tcPr>
          <w:p w:rsidR="003A597E" w:rsidRDefault="003A597E" w:rsidP="0002004E">
            <w:pPr>
              <w:pStyle w:val="TableParagraph"/>
              <w:spacing w:before="227"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02004E">
        <w:trPr>
          <w:gridAfter w:val="1"/>
          <w:wAfter w:w="7" w:type="dxa"/>
          <w:trHeight w:val="1598"/>
        </w:trPr>
        <w:tc>
          <w:tcPr>
            <w:tcW w:w="576" w:type="dxa"/>
          </w:tcPr>
          <w:p w:rsidR="003A597E" w:rsidRDefault="003A597E" w:rsidP="0002004E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4" w:type="dxa"/>
          </w:tcPr>
          <w:p w:rsidR="003A597E" w:rsidRDefault="003A597E" w:rsidP="0002004E">
            <w:pPr>
              <w:pStyle w:val="TableParagraph"/>
              <w:spacing w:before="92" w:line="261" w:lineRule="auto"/>
              <w:ind w:left="79" w:right="327"/>
              <w:rPr>
                <w:sz w:val="24"/>
              </w:rPr>
            </w:pPr>
            <w:r>
              <w:rPr>
                <w:sz w:val="24"/>
              </w:rPr>
              <w:t>Знаки препинания в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</w:p>
          <w:p w:rsidR="003A597E" w:rsidRDefault="003A597E" w:rsidP="0002004E">
            <w:pPr>
              <w:pStyle w:val="TableParagraph"/>
              <w:spacing w:line="259" w:lineRule="auto"/>
              <w:ind w:left="79" w:right="472"/>
              <w:rPr>
                <w:sz w:val="24"/>
              </w:rPr>
            </w:pPr>
            <w:r>
              <w:rPr>
                <w:sz w:val="24"/>
              </w:rPr>
              <w:t>точка,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731" w:type="dxa"/>
          </w:tcPr>
          <w:p w:rsidR="003A597E" w:rsidRDefault="003A597E" w:rsidP="0002004E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02004E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02004E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02004E">
            <w:pPr>
              <w:pStyle w:val="TableParagraph"/>
              <w:spacing w:before="95"/>
              <w:ind w:left="335" w:right="266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01.03</w:t>
            </w:r>
          </w:p>
        </w:tc>
        <w:tc>
          <w:tcPr>
            <w:tcW w:w="1574" w:type="dxa"/>
          </w:tcPr>
          <w:p w:rsidR="003A597E" w:rsidRDefault="003A597E" w:rsidP="0002004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02004E">
            <w:pPr>
              <w:pStyle w:val="TableParagraph"/>
              <w:spacing w:before="5"/>
              <w:rPr>
                <w:b/>
                <w:sz w:val="21"/>
              </w:rPr>
            </w:pPr>
          </w:p>
          <w:p w:rsidR="003A597E" w:rsidRDefault="003A597E" w:rsidP="0002004E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02004E">
        <w:trPr>
          <w:gridAfter w:val="1"/>
          <w:wAfter w:w="7" w:type="dxa"/>
          <w:trHeight w:val="2183"/>
        </w:trPr>
        <w:tc>
          <w:tcPr>
            <w:tcW w:w="576" w:type="dxa"/>
          </w:tcPr>
          <w:p w:rsidR="003A597E" w:rsidRDefault="003A597E" w:rsidP="0002004E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4" w:type="dxa"/>
          </w:tcPr>
          <w:p w:rsidR="003A597E" w:rsidRDefault="003A597E" w:rsidP="0002004E">
            <w:pPr>
              <w:pStyle w:val="TableParagraph"/>
              <w:spacing w:before="92" w:line="261" w:lineRule="auto"/>
              <w:ind w:left="79" w:right="89"/>
              <w:rPr>
                <w:sz w:val="24"/>
              </w:rPr>
            </w:pPr>
            <w:r>
              <w:rPr>
                <w:sz w:val="24"/>
              </w:rPr>
              <w:t>Диалог.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A597E" w:rsidRDefault="003A597E" w:rsidP="0002004E">
            <w:pPr>
              <w:pStyle w:val="TableParagraph"/>
              <w:spacing w:line="259" w:lineRule="auto"/>
              <w:ind w:left="79" w:right="517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3A597E" w:rsidRDefault="003A597E" w:rsidP="0002004E">
            <w:pPr>
              <w:pStyle w:val="TableParagraph"/>
              <w:spacing w:line="259" w:lineRule="auto"/>
              <w:ind w:left="79" w:right="572"/>
              <w:rPr>
                <w:sz w:val="24"/>
              </w:rPr>
            </w:pPr>
            <w:r>
              <w:rPr>
                <w:sz w:val="24"/>
              </w:rPr>
              <w:t>Речевой этикет: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прощания,</w:t>
            </w:r>
          </w:p>
          <w:p w:rsidR="003A597E" w:rsidRDefault="003A597E" w:rsidP="0002004E">
            <w:pPr>
              <w:pStyle w:val="TableParagraph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извинения</w:t>
            </w:r>
          </w:p>
        </w:tc>
        <w:tc>
          <w:tcPr>
            <w:tcW w:w="731" w:type="dxa"/>
          </w:tcPr>
          <w:p w:rsidR="003A597E" w:rsidRDefault="003A597E" w:rsidP="0002004E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02004E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02004E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02004E">
            <w:pPr>
              <w:pStyle w:val="TableParagraph"/>
              <w:spacing w:before="95"/>
              <w:ind w:left="362" w:right="242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02.03</w:t>
            </w:r>
          </w:p>
        </w:tc>
        <w:tc>
          <w:tcPr>
            <w:tcW w:w="1574" w:type="dxa"/>
          </w:tcPr>
          <w:p w:rsidR="003A597E" w:rsidRDefault="003A597E" w:rsidP="0002004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02004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02004E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3A597E" w:rsidRDefault="003A597E" w:rsidP="0002004E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02004E">
        <w:trPr>
          <w:gridAfter w:val="1"/>
          <w:wAfter w:w="7" w:type="dxa"/>
          <w:trHeight w:val="1886"/>
        </w:trPr>
        <w:tc>
          <w:tcPr>
            <w:tcW w:w="576" w:type="dxa"/>
          </w:tcPr>
          <w:p w:rsidR="003A597E" w:rsidRDefault="003A597E" w:rsidP="0002004E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4" w:type="dxa"/>
          </w:tcPr>
          <w:p w:rsidR="003A597E" w:rsidRDefault="003A597E" w:rsidP="0002004E">
            <w:pPr>
              <w:pStyle w:val="TableParagraph"/>
              <w:spacing w:before="92" w:line="259" w:lineRule="auto"/>
              <w:ind w:left="79" w:right="289"/>
              <w:rPr>
                <w:sz w:val="24"/>
              </w:rPr>
            </w:pPr>
            <w:r>
              <w:rPr>
                <w:sz w:val="24"/>
              </w:rPr>
              <w:t>Слово,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сходством и различием).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связи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3A597E" w:rsidRDefault="003A597E" w:rsidP="0002004E">
            <w:pPr>
              <w:pStyle w:val="TableParagraph"/>
              <w:spacing w:before="1"/>
              <w:ind w:left="79"/>
              <w:rPr>
                <w:sz w:val="24"/>
              </w:rPr>
            </w:pPr>
            <w:r>
              <w:rPr>
                <w:sz w:val="24"/>
              </w:rPr>
              <w:t>смысловых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731" w:type="dxa"/>
          </w:tcPr>
          <w:p w:rsidR="003A597E" w:rsidRDefault="003A597E" w:rsidP="0002004E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02004E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02004E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02004E">
            <w:pPr>
              <w:pStyle w:val="TableParagraph"/>
              <w:spacing w:before="95"/>
              <w:ind w:left="362" w:right="242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3.03</w:t>
            </w:r>
          </w:p>
        </w:tc>
        <w:tc>
          <w:tcPr>
            <w:tcW w:w="1574" w:type="dxa"/>
          </w:tcPr>
          <w:p w:rsidR="003A597E" w:rsidRDefault="003A597E" w:rsidP="0002004E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02004E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A597E" w:rsidRDefault="003A597E" w:rsidP="0002004E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02004E">
        <w:trPr>
          <w:gridAfter w:val="1"/>
          <w:wAfter w:w="7" w:type="dxa"/>
          <w:trHeight w:val="990"/>
        </w:trPr>
        <w:tc>
          <w:tcPr>
            <w:tcW w:w="576" w:type="dxa"/>
          </w:tcPr>
          <w:p w:rsidR="003A597E" w:rsidRDefault="003A597E" w:rsidP="0002004E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lastRenderedPageBreak/>
              <w:t>92.</w:t>
            </w:r>
          </w:p>
        </w:tc>
        <w:tc>
          <w:tcPr>
            <w:tcW w:w="3144" w:type="dxa"/>
          </w:tcPr>
          <w:p w:rsidR="003A597E" w:rsidRDefault="003A597E" w:rsidP="0002004E">
            <w:pPr>
              <w:pStyle w:val="TableParagraph"/>
              <w:spacing w:before="92" w:line="259" w:lineRule="auto"/>
              <w:ind w:left="79" w:right="24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единицп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3A597E" w:rsidRDefault="003A597E" w:rsidP="0002004E">
            <w:pPr>
              <w:pStyle w:val="TableParagraph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(ознакомление)</w:t>
            </w:r>
          </w:p>
        </w:tc>
        <w:tc>
          <w:tcPr>
            <w:tcW w:w="731" w:type="dxa"/>
          </w:tcPr>
          <w:p w:rsidR="003A597E" w:rsidRDefault="003A597E" w:rsidP="0002004E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02004E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02004E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02004E">
            <w:pPr>
              <w:pStyle w:val="TableParagraph"/>
              <w:spacing w:before="95"/>
              <w:ind w:left="362" w:right="242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6.03</w:t>
            </w:r>
          </w:p>
        </w:tc>
        <w:tc>
          <w:tcPr>
            <w:tcW w:w="1574" w:type="dxa"/>
          </w:tcPr>
          <w:p w:rsidR="003A597E" w:rsidRDefault="003A597E" w:rsidP="0002004E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3A597E" w:rsidRDefault="003A597E" w:rsidP="0002004E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02004E">
        <w:trPr>
          <w:gridAfter w:val="1"/>
          <w:wAfter w:w="7" w:type="dxa"/>
          <w:trHeight w:val="988"/>
        </w:trPr>
        <w:tc>
          <w:tcPr>
            <w:tcW w:w="576" w:type="dxa"/>
          </w:tcPr>
          <w:p w:rsidR="003A597E" w:rsidRDefault="003A597E" w:rsidP="0002004E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4" w:type="dxa"/>
          </w:tcPr>
          <w:p w:rsidR="003A597E" w:rsidRDefault="003A597E" w:rsidP="0002004E">
            <w:pPr>
              <w:pStyle w:val="TableParagraph"/>
              <w:spacing w:before="92" w:line="259" w:lineRule="auto"/>
              <w:ind w:left="79" w:right="117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731" w:type="dxa"/>
          </w:tcPr>
          <w:p w:rsidR="003A597E" w:rsidRDefault="003A597E" w:rsidP="0002004E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02004E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02004E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02004E">
            <w:pPr>
              <w:pStyle w:val="TableParagraph"/>
              <w:spacing w:before="95"/>
              <w:ind w:left="362" w:right="242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8.03</w:t>
            </w:r>
          </w:p>
        </w:tc>
        <w:tc>
          <w:tcPr>
            <w:tcW w:w="1574" w:type="dxa"/>
          </w:tcPr>
          <w:p w:rsidR="003A597E" w:rsidRDefault="003A597E" w:rsidP="0002004E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3A597E" w:rsidRDefault="003A597E" w:rsidP="0002004E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5E365F">
        <w:trPr>
          <w:gridAfter w:val="1"/>
          <w:wAfter w:w="7" w:type="dxa"/>
          <w:trHeight w:val="1598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2" w:line="259" w:lineRule="auto"/>
              <w:ind w:left="79" w:right="682"/>
              <w:rPr>
                <w:sz w:val="24"/>
              </w:rPr>
            </w:pPr>
            <w:proofErr w:type="gramStart"/>
            <w:r>
              <w:rPr>
                <w:sz w:val="24"/>
              </w:rPr>
              <w:t>Перенос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proofErr w:type="gramEnd"/>
          </w:p>
          <w:p w:rsidR="003A597E" w:rsidRDefault="003A597E" w:rsidP="005E365F">
            <w:pPr>
              <w:pStyle w:val="TableParagraph"/>
              <w:spacing w:line="259" w:lineRule="auto"/>
              <w:ind w:left="79" w:right="142"/>
              <w:rPr>
                <w:sz w:val="24"/>
              </w:rPr>
            </w:pPr>
            <w:r>
              <w:rPr>
                <w:sz w:val="24"/>
              </w:rPr>
              <w:t>стечения согласных,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</w:p>
          <w:p w:rsidR="003A597E" w:rsidRDefault="003A597E" w:rsidP="005E365F">
            <w:pPr>
              <w:pStyle w:val="TableParagraph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слова)</w:t>
            </w:r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5"/>
              <w:ind w:left="362" w:right="242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9.03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5E365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A597E" w:rsidRDefault="003A597E" w:rsidP="005E365F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5E365F">
        <w:trPr>
          <w:gridAfter w:val="1"/>
          <w:wAfter w:w="7" w:type="dxa"/>
          <w:trHeight w:val="1600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2" w:line="259" w:lineRule="auto"/>
              <w:ind w:left="725" w:right="25" w:hanging="634"/>
              <w:rPr>
                <w:sz w:val="24"/>
              </w:rPr>
            </w:pPr>
            <w:proofErr w:type="gramStart"/>
            <w:r>
              <w:rPr>
                <w:sz w:val="24"/>
              </w:rPr>
              <w:t>Слово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3A597E" w:rsidRDefault="003A597E" w:rsidP="005E365F">
            <w:pPr>
              <w:pStyle w:val="TableParagraph"/>
              <w:spacing w:line="259" w:lineRule="auto"/>
              <w:ind w:left="163" w:right="455"/>
              <w:rPr>
                <w:sz w:val="24"/>
              </w:rPr>
            </w:pPr>
            <w:r>
              <w:rPr>
                <w:sz w:val="24"/>
              </w:rPr>
              <w:t>отвечающие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"кто?",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"что?"</w:t>
            </w:r>
          </w:p>
          <w:p w:rsidR="003A597E" w:rsidRDefault="003A597E" w:rsidP="005E36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(ознакомление)</w:t>
            </w:r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5"/>
              <w:ind w:left="362" w:right="242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10.03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5E365F">
            <w:pPr>
              <w:pStyle w:val="TableParagraph"/>
              <w:spacing w:before="5"/>
              <w:rPr>
                <w:b/>
                <w:sz w:val="21"/>
              </w:rPr>
            </w:pPr>
          </w:p>
          <w:p w:rsidR="003A597E" w:rsidRDefault="003A597E" w:rsidP="005E365F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5E365F">
        <w:trPr>
          <w:gridAfter w:val="1"/>
          <w:wAfter w:w="7" w:type="dxa"/>
          <w:trHeight w:val="1163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2" w:line="259" w:lineRule="auto"/>
              <w:ind w:left="79" w:right="39"/>
              <w:rPr>
                <w:sz w:val="24"/>
              </w:rPr>
            </w:pPr>
            <w:r>
              <w:rPr>
                <w:sz w:val="24"/>
              </w:rPr>
              <w:t>Слово как название признака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3A597E" w:rsidRDefault="003A597E" w:rsidP="005E365F">
            <w:pPr>
              <w:pStyle w:val="TableParagraph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ознакомеление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5"/>
              <w:ind w:left="362" w:right="2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13.03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A597E" w:rsidRDefault="003A597E" w:rsidP="005E365F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5E365F">
        <w:trPr>
          <w:gridAfter w:val="1"/>
          <w:wAfter w:w="7" w:type="dxa"/>
          <w:trHeight w:val="1289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2" w:line="259" w:lineRule="auto"/>
              <w:ind w:left="79" w:right="746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3A597E" w:rsidRDefault="003A597E" w:rsidP="005E365F">
            <w:pPr>
              <w:pStyle w:val="TableParagraph"/>
              <w:spacing w:line="275" w:lineRule="exact"/>
              <w:ind w:left="79"/>
              <w:rPr>
                <w:sz w:val="24"/>
              </w:rPr>
            </w:pPr>
            <w:r>
              <w:rPr>
                <w:sz w:val="24"/>
              </w:rPr>
              <w:t>"какой?",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"какая?",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"какое?",</w:t>
            </w:r>
          </w:p>
          <w:p w:rsidR="003A597E" w:rsidRDefault="003A597E" w:rsidP="005E365F">
            <w:pPr>
              <w:pStyle w:val="TableParagraph"/>
              <w:spacing w:before="22"/>
              <w:ind w:left="79"/>
              <w:rPr>
                <w:sz w:val="24"/>
              </w:rPr>
            </w:pPr>
            <w:r>
              <w:rPr>
                <w:sz w:val="24"/>
              </w:rPr>
              <w:t>"какие?"</w:t>
            </w:r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5"/>
              <w:ind w:left="362" w:right="2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15.03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3A597E" w:rsidRDefault="003A597E" w:rsidP="005E365F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5E365F">
        <w:trPr>
          <w:gridAfter w:val="1"/>
          <w:wAfter w:w="7" w:type="dxa"/>
          <w:trHeight w:val="1885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2" w:line="259" w:lineRule="auto"/>
              <w:ind w:left="163" w:right="643" w:hanging="72"/>
              <w:rPr>
                <w:sz w:val="24"/>
              </w:rPr>
            </w:pPr>
            <w:r>
              <w:rPr>
                <w:sz w:val="24"/>
              </w:rPr>
              <w:t>Речевая ситуация: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</w:p>
          <w:p w:rsidR="003A597E" w:rsidRDefault="003A597E" w:rsidP="005E365F">
            <w:pPr>
              <w:pStyle w:val="TableParagraph"/>
              <w:spacing w:line="275" w:lineRule="exact"/>
              <w:ind w:left="-1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</w:p>
          <w:p w:rsidR="003A597E" w:rsidRDefault="003A597E" w:rsidP="005E365F">
            <w:pPr>
              <w:pStyle w:val="TableParagraph"/>
              <w:spacing w:before="8" w:line="290" w:lineRule="atLeast"/>
              <w:ind w:left="163" w:right="945"/>
              <w:rPr>
                <w:sz w:val="24"/>
              </w:rPr>
            </w:pPr>
            <w:proofErr w:type="gramStart"/>
            <w:r>
              <w:rPr>
                <w:sz w:val="24"/>
              </w:rPr>
              <w:t>Слово как 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</w:t>
            </w:r>
            <w:proofErr w:type="gramEnd"/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5"/>
              <w:ind w:left="362" w:right="2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16.03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5E365F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A597E" w:rsidRDefault="003A597E" w:rsidP="005E365F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5E365F">
        <w:trPr>
          <w:gridAfter w:val="1"/>
          <w:wAfter w:w="7" w:type="dxa"/>
          <w:trHeight w:val="1598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2" w:line="259" w:lineRule="auto"/>
              <w:ind w:left="163" w:right="734" w:hanging="72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</w:p>
          <w:p w:rsidR="003A597E" w:rsidRDefault="003A597E" w:rsidP="005E365F">
            <w:pPr>
              <w:pStyle w:val="TableParagraph"/>
              <w:spacing w:line="259" w:lineRule="auto"/>
              <w:ind w:left="163" w:right="653" w:hanging="180"/>
              <w:rPr>
                <w:sz w:val="24"/>
              </w:rPr>
            </w:pPr>
            <w:r>
              <w:rPr>
                <w:sz w:val="24"/>
              </w:rPr>
              <w:t>делать?", "что сделать?"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5"/>
              <w:ind w:left="362" w:right="2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17.03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5E365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A597E" w:rsidRDefault="003A597E" w:rsidP="005E365F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5E365F">
        <w:trPr>
          <w:gridAfter w:val="1"/>
          <w:wAfter w:w="7" w:type="dxa"/>
          <w:trHeight w:val="1002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  <w:u w:val="single"/>
              </w:rPr>
              <w:t>100.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2" w:line="259" w:lineRule="auto"/>
              <w:ind w:left="163" w:right="409" w:hanging="72"/>
              <w:rPr>
                <w:sz w:val="24"/>
              </w:rPr>
            </w:pPr>
            <w:r>
              <w:rPr>
                <w:sz w:val="24"/>
              </w:rPr>
              <w:t>Речевой этикет: ситуация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знакомства.</w:t>
            </w:r>
          </w:p>
          <w:p w:rsidR="003A597E" w:rsidRDefault="003A597E" w:rsidP="005E365F">
            <w:pPr>
              <w:pStyle w:val="TableParagraph"/>
              <w:spacing w:line="275" w:lineRule="exact"/>
              <w:ind w:left="-17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5"/>
              <w:ind w:left="362" w:right="2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20.03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A597E" w:rsidRDefault="003A597E" w:rsidP="005E365F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5E365F">
        <w:trPr>
          <w:gridAfter w:val="1"/>
          <w:wAfter w:w="7" w:type="dxa"/>
          <w:trHeight w:val="837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5"/>
              <w:ind w:left="362" w:right="2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22.03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spacing w:before="164"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5E365F">
        <w:trPr>
          <w:gridAfter w:val="1"/>
          <w:wAfter w:w="7" w:type="dxa"/>
          <w:trHeight w:val="1597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3A597E" w:rsidRDefault="003A597E" w:rsidP="005E365F">
            <w:pPr>
              <w:pStyle w:val="TableParagraph"/>
              <w:spacing w:before="22"/>
              <w:ind w:left="7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</w:p>
          <w:p w:rsidR="003A597E" w:rsidRDefault="003A597E" w:rsidP="005E365F">
            <w:pPr>
              <w:pStyle w:val="TableParagraph"/>
              <w:spacing w:before="7" w:line="290" w:lineRule="atLeast"/>
              <w:ind w:left="79" w:right="229"/>
              <w:rPr>
                <w:sz w:val="24"/>
              </w:rPr>
            </w:pPr>
            <w:r>
              <w:rPr>
                <w:sz w:val="24"/>
              </w:rPr>
              <w:t>значения слова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Выявление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слов, значение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2"/>
              <w:ind w:left="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5"/>
              <w:ind w:left="362" w:right="2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23.03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5E365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A597E" w:rsidRDefault="003A597E" w:rsidP="005E365F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5E365F">
        <w:trPr>
          <w:gridAfter w:val="1"/>
          <w:wAfter w:w="7" w:type="dxa"/>
          <w:trHeight w:val="1289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3"/>
              <w:ind w:left="78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3"/>
              <w:ind w:left="7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словарём.</w:t>
            </w:r>
          </w:p>
          <w:p w:rsidR="003A597E" w:rsidRDefault="003A597E" w:rsidP="005E365F">
            <w:pPr>
              <w:pStyle w:val="TableParagraph"/>
              <w:spacing w:before="21"/>
              <w:ind w:left="79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3A597E" w:rsidRDefault="003A597E" w:rsidP="005E365F">
            <w:pPr>
              <w:pStyle w:val="TableParagraph"/>
              <w:spacing w:before="8" w:line="290" w:lineRule="atLeast"/>
              <w:ind w:left="79" w:right="155"/>
              <w:rPr>
                <w:sz w:val="24"/>
              </w:rPr>
            </w:pPr>
            <w:r>
              <w:rPr>
                <w:sz w:val="24"/>
              </w:rPr>
              <w:t>слова с помощью толкового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3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3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3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6"/>
              <w:ind w:left="362" w:right="2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24.03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3A597E" w:rsidRDefault="003A597E" w:rsidP="005E365F">
            <w:pPr>
              <w:pStyle w:val="TableParagraph"/>
              <w:spacing w:line="259" w:lineRule="auto"/>
              <w:ind w:left="86" w:right="63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proofErr w:type="gramStart"/>
            <w:r>
              <w:rPr>
                <w:sz w:val="24"/>
              </w:rPr>
              <w:t>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</w:tc>
      </w:tr>
      <w:tr w:rsidR="003A597E" w:rsidTr="005E365F">
        <w:trPr>
          <w:gridAfter w:val="1"/>
          <w:wAfter w:w="7" w:type="dxa"/>
          <w:trHeight w:val="954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before="92"/>
              <w:ind w:left="78"/>
              <w:rPr>
                <w:sz w:val="24"/>
              </w:rPr>
            </w:pPr>
            <w:r>
              <w:rPr>
                <w:sz w:val="24"/>
              </w:rPr>
              <w:lastRenderedPageBreak/>
              <w:t>104.</w:t>
            </w:r>
          </w:p>
        </w:tc>
        <w:tc>
          <w:tcPr>
            <w:tcW w:w="3144" w:type="dxa"/>
          </w:tcPr>
          <w:p w:rsidR="003A597E" w:rsidRDefault="003A597E" w:rsidP="005E365F">
            <w:pPr>
              <w:pStyle w:val="TableParagraph"/>
              <w:spacing w:before="92" w:line="261" w:lineRule="auto"/>
              <w:ind w:left="79" w:right="1093"/>
              <w:rPr>
                <w:rFonts w:ascii="Cambria" w:hAnsi="Cambria"/>
              </w:rPr>
            </w:pPr>
            <w:r>
              <w:rPr>
                <w:spacing w:val="-1"/>
                <w:sz w:val="24"/>
              </w:rPr>
              <w:t xml:space="preserve">. </w:t>
            </w:r>
            <w:r>
              <w:rPr>
                <w:rFonts w:ascii="Cambria" w:hAnsi="Cambria"/>
                <w:spacing w:val="-1"/>
              </w:rPr>
              <w:t xml:space="preserve">Речевая </w:t>
            </w:r>
            <w:r>
              <w:rPr>
                <w:rFonts w:ascii="Cambria" w:hAnsi="Cambria"/>
              </w:rPr>
              <w:t>ситуация: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использование</w:t>
            </w:r>
          </w:p>
          <w:p w:rsidR="003A597E" w:rsidRDefault="003A597E" w:rsidP="005E365F">
            <w:pPr>
              <w:pStyle w:val="TableParagraph"/>
              <w:spacing w:line="255" w:lineRule="exact"/>
              <w:ind w:left="79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интонации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при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общении</w:t>
            </w:r>
          </w:p>
        </w:tc>
        <w:tc>
          <w:tcPr>
            <w:tcW w:w="731" w:type="dxa"/>
          </w:tcPr>
          <w:p w:rsidR="003A597E" w:rsidRDefault="003A597E" w:rsidP="005E365F">
            <w:pPr>
              <w:pStyle w:val="TableParagraph"/>
              <w:spacing w:before="92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5E365F">
            <w:pPr>
              <w:pStyle w:val="TableParagraph"/>
              <w:spacing w:before="92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5E365F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5E365F">
            <w:pPr>
              <w:pStyle w:val="TableParagraph"/>
              <w:spacing w:before="95"/>
              <w:ind w:left="362" w:right="240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03.04</w:t>
            </w:r>
          </w:p>
        </w:tc>
        <w:tc>
          <w:tcPr>
            <w:tcW w:w="1574" w:type="dxa"/>
          </w:tcPr>
          <w:p w:rsidR="003A597E" w:rsidRDefault="003A597E" w:rsidP="005E365F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A597E" w:rsidRDefault="003A597E" w:rsidP="005E365F">
            <w:pPr>
              <w:pStyle w:val="TableParagraph"/>
              <w:spacing w:before="1"/>
              <w:ind w:left="8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3A597E" w:rsidTr="00F766DC">
        <w:trPr>
          <w:trHeight w:val="1287"/>
        </w:trPr>
        <w:tc>
          <w:tcPr>
            <w:tcW w:w="578" w:type="dxa"/>
            <w:tcBorders>
              <w:bottom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2"/>
              <w:ind w:left="59" w:right="49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145" w:type="dxa"/>
            <w:tcBorders>
              <w:bottom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:rsidR="003A597E" w:rsidRDefault="003A597E" w:rsidP="00F766DC">
            <w:pPr>
              <w:pStyle w:val="TableParagraph"/>
              <w:spacing w:before="22" w:line="259" w:lineRule="auto"/>
              <w:ind w:left="77" w:right="1135"/>
              <w:rPr>
                <w:sz w:val="24"/>
              </w:rPr>
            </w:pPr>
            <w:r>
              <w:rPr>
                <w:sz w:val="24"/>
              </w:rPr>
              <w:t>деформированных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3A597E" w:rsidRDefault="003A597E" w:rsidP="00F766DC">
            <w:pPr>
              <w:pStyle w:val="TableParagraph"/>
              <w:spacing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2" w:type="dxa"/>
            <w:tcBorders>
              <w:bottom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9" w:type="dxa"/>
            <w:tcBorders>
              <w:bottom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5"/>
              <w:ind w:left="380" w:right="27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4.04</w:t>
            </w:r>
          </w:p>
        </w:tc>
        <w:tc>
          <w:tcPr>
            <w:tcW w:w="1574" w:type="dxa"/>
            <w:gridSpan w:val="2"/>
            <w:tcBorders>
              <w:bottom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2" w:line="259" w:lineRule="auto"/>
              <w:ind w:left="79" w:right="66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F766DC">
        <w:trPr>
          <w:trHeight w:val="1287"/>
        </w:trPr>
        <w:tc>
          <w:tcPr>
            <w:tcW w:w="578" w:type="dxa"/>
            <w:tcBorders>
              <w:top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1"/>
              <w:ind w:left="59" w:right="49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145" w:type="dxa"/>
            <w:tcBorders>
              <w:top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133" w:line="259" w:lineRule="auto"/>
              <w:ind w:left="5" w:right="825" w:firstLine="48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Звуки речи. Гласные и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согласные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звуки,</w:t>
            </w:r>
          </w:p>
          <w:p w:rsidR="003A597E" w:rsidRDefault="003A597E" w:rsidP="00F766DC">
            <w:pPr>
              <w:pStyle w:val="TableParagraph"/>
              <w:spacing w:line="258" w:lineRule="exact"/>
              <w:ind w:left="723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их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различение.</w:t>
            </w:r>
          </w:p>
          <w:p w:rsidR="003A597E" w:rsidRDefault="003A597E" w:rsidP="00F766DC">
            <w:pPr>
              <w:pStyle w:val="TableParagraph"/>
              <w:spacing w:before="20"/>
              <w:ind w:left="5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Ударение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в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слове</w:t>
            </w:r>
          </w:p>
        </w:tc>
        <w:tc>
          <w:tcPr>
            <w:tcW w:w="732" w:type="dxa"/>
            <w:tcBorders>
              <w:top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1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1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1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4"/>
              <w:ind w:left="380" w:right="27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5.04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</w:tcBorders>
          </w:tcPr>
          <w:p w:rsidR="003A597E" w:rsidRDefault="003A597E" w:rsidP="00F766DC">
            <w:pPr>
              <w:pStyle w:val="TableParagraph"/>
              <w:spacing w:before="91" w:line="259" w:lineRule="auto"/>
              <w:ind w:left="79" w:right="66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F766DC">
        <w:trPr>
          <w:trHeight w:val="798"/>
        </w:trPr>
        <w:tc>
          <w:tcPr>
            <w:tcW w:w="578" w:type="dxa"/>
          </w:tcPr>
          <w:p w:rsidR="003A597E" w:rsidRDefault="003A597E" w:rsidP="00F766DC">
            <w:pPr>
              <w:pStyle w:val="TableParagraph"/>
              <w:spacing w:before="92"/>
              <w:ind w:left="59" w:right="49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145" w:type="dxa"/>
          </w:tcPr>
          <w:p w:rsidR="003A597E" w:rsidRDefault="003A597E" w:rsidP="00F766DC">
            <w:pPr>
              <w:pStyle w:val="TableParagraph"/>
              <w:spacing w:before="145" w:line="259" w:lineRule="auto"/>
              <w:ind w:left="581" w:right="1138" w:hanging="57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</w:p>
        </w:tc>
        <w:tc>
          <w:tcPr>
            <w:tcW w:w="732" w:type="dxa"/>
          </w:tcPr>
          <w:p w:rsidR="003A597E" w:rsidRDefault="003A597E" w:rsidP="00F766DC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F766DC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F766DC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9" w:type="dxa"/>
          </w:tcPr>
          <w:p w:rsidR="003A597E" w:rsidRDefault="003A597E" w:rsidP="00F766DC">
            <w:pPr>
              <w:pStyle w:val="TableParagraph"/>
              <w:spacing w:before="95"/>
              <w:ind w:left="380" w:right="27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6.04</w:t>
            </w:r>
          </w:p>
        </w:tc>
        <w:tc>
          <w:tcPr>
            <w:tcW w:w="1574" w:type="dxa"/>
            <w:gridSpan w:val="2"/>
          </w:tcPr>
          <w:p w:rsidR="003A597E" w:rsidRDefault="003A597E" w:rsidP="00F766DC">
            <w:pPr>
              <w:pStyle w:val="TableParagraph"/>
              <w:spacing w:before="92" w:line="259" w:lineRule="auto"/>
              <w:ind w:left="79" w:right="66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F766DC">
        <w:trPr>
          <w:trHeight w:val="1885"/>
        </w:trPr>
        <w:tc>
          <w:tcPr>
            <w:tcW w:w="578" w:type="dxa"/>
          </w:tcPr>
          <w:p w:rsidR="003A597E" w:rsidRDefault="003A597E" w:rsidP="00F766DC">
            <w:pPr>
              <w:pStyle w:val="TableParagraph"/>
              <w:spacing w:before="92"/>
              <w:ind w:left="59" w:right="49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145" w:type="dxa"/>
          </w:tcPr>
          <w:p w:rsidR="003A597E" w:rsidRDefault="003A597E" w:rsidP="00F766DC">
            <w:pPr>
              <w:pStyle w:val="TableParagraph"/>
              <w:spacing w:before="92" w:line="259" w:lineRule="auto"/>
              <w:ind w:left="77" w:right="1135"/>
              <w:rPr>
                <w:sz w:val="24"/>
              </w:rPr>
            </w:pPr>
            <w:r>
              <w:rPr>
                <w:sz w:val="24"/>
              </w:rPr>
              <w:t>Наблюдение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единообразным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  <w:p w:rsidR="003A597E" w:rsidRDefault="003A597E" w:rsidP="00F766DC">
            <w:pPr>
              <w:pStyle w:val="TableParagraph"/>
              <w:spacing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A597E" w:rsidRDefault="003A597E" w:rsidP="00F766DC">
            <w:pPr>
              <w:pStyle w:val="TableParagraph"/>
              <w:spacing w:before="10" w:line="290" w:lineRule="atLeast"/>
              <w:ind w:left="77" w:right="413"/>
              <w:rPr>
                <w:sz w:val="24"/>
              </w:rPr>
            </w:pPr>
            <w:r>
              <w:rPr>
                <w:sz w:val="24"/>
              </w:rPr>
              <w:t>одинаковой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(корне)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однокоренных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3A597E" w:rsidRDefault="003A597E" w:rsidP="00F766DC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F766DC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F766DC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9" w:type="dxa"/>
          </w:tcPr>
          <w:p w:rsidR="003A597E" w:rsidRDefault="003A597E" w:rsidP="00F766DC">
            <w:pPr>
              <w:pStyle w:val="TableParagraph"/>
              <w:spacing w:before="95"/>
              <w:ind w:left="380" w:right="27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7.04</w:t>
            </w:r>
          </w:p>
        </w:tc>
        <w:tc>
          <w:tcPr>
            <w:tcW w:w="1574" w:type="dxa"/>
            <w:gridSpan w:val="2"/>
          </w:tcPr>
          <w:p w:rsidR="003A597E" w:rsidRDefault="003A597E" w:rsidP="00F766DC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F766D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A597E" w:rsidRDefault="003A597E" w:rsidP="00F766DC">
            <w:pPr>
              <w:pStyle w:val="TableParagraph"/>
              <w:spacing w:line="259" w:lineRule="auto"/>
              <w:ind w:left="79" w:right="66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F766DC">
        <w:trPr>
          <w:trHeight w:val="1586"/>
        </w:trPr>
        <w:tc>
          <w:tcPr>
            <w:tcW w:w="578" w:type="dxa"/>
          </w:tcPr>
          <w:p w:rsidR="003A597E" w:rsidRDefault="003A597E" w:rsidP="00F766DC">
            <w:pPr>
              <w:pStyle w:val="TableParagraph"/>
              <w:spacing w:before="93"/>
              <w:ind w:left="59" w:right="49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145" w:type="dxa"/>
          </w:tcPr>
          <w:p w:rsidR="003A597E" w:rsidRDefault="003A597E" w:rsidP="00F766DC">
            <w:pPr>
              <w:pStyle w:val="TableParagraph"/>
              <w:tabs>
                <w:tab w:val="left" w:pos="1564"/>
              </w:tabs>
              <w:spacing w:before="93" w:line="259" w:lineRule="auto"/>
              <w:ind w:left="77" w:right="10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непроверяемой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  <w:p w:rsidR="003A597E" w:rsidRDefault="003A597E" w:rsidP="00F766DC">
            <w:pPr>
              <w:pStyle w:val="TableParagraph"/>
              <w:tabs>
                <w:tab w:val="left" w:pos="1574"/>
                <w:tab w:val="left" w:pos="3018"/>
              </w:tabs>
              <w:spacing w:line="259" w:lineRule="auto"/>
              <w:ind w:left="77" w:right="7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3A597E" w:rsidRDefault="003A597E" w:rsidP="00F766DC">
            <w:pPr>
              <w:pStyle w:val="TableParagraph"/>
              <w:spacing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орфографическим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</w:p>
        </w:tc>
        <w:tc>
          <w:tcPr>
            <w:tcW w:w="732" w:type="dxa"/>
          </w:tcPr>
          <w:p w:rsidR="003A597E" w:rsidRDefault="003A597E" w:rsidP="00F766DC">
            <w:pPr>
              <w:pStyle w:val="TableParagraph"/>
              <w:spacing w:before="9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A597E" w:rsidRDefault="003A597E" w:rsidP="00F766DC">
            <w:pPr>
              <w:pStyle w:val="TableParagraph"/>
              <w:spacing w:before="93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A597E" w:rsidRDefault="003A597E" w:rsidP="00F766DC">
            <w:pPr>
              <w:pStyle w:val="TableParagraph"/>
              <w:spacing w:before="93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9" w:type="dxa"/>
          </w:tcPr>
          <w:p w:rsidR="003A597E" w:rsidRDefault="003A597E" w:rsidP="00F766DC">
            <w:pPr>
              <w:pStyle w:val="TableParagraph"/>
              <w:spacing w:before="96"/>
              <w:ind w:left="382" w:right="273"/>
              <w:jc w:val="center"/>
              <w:rPr>
                <w:rFonts w:ascii="Cambria"/>
              </w:rPr>
            </w:pPr>
            <w:r>
              <w:rPr>
                <w:rFonts w:ascii="Cambria"/>
              </w:rPr>
              <w:t>11.04</w:t>
            </w:r>
          </w:p>
        </w:tc>
        <w:tc>
          <w:tcPr>
            <w:tcW w:w="1574" w:type="dxa"/>
            <w:gridSpan w:val="2"/>
          </w:tcPr>
          <w:p w:rsidR="003A597E" w:rsidRDefault="003A597E" w:rsidP="00F766DC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F766D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A597E" w:rsidRDefault="003A597E" w:rsidP="00F766DC">
            <w:pPr>
              <w:pStyle w:val="TableParagraph"/>
              <w:spacing w:before="1"/>
              <w:ind w:left="79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3A597E" w:rsidRDefault="003A597E" w:rsidP="003A597E">
      <w:pPr>
        <w:pStyle w:val="af"/>
        <w:rPr>
          <w:b/>
          <w:sz w:val="20"/>
        </w:rPr>
      </w:pPr>
    </w:p>
    <w:p w:rsidR="003A597E" w:rsidRDefault="003A597E" w:rsidP="003A597E">
      <w:pPr>
        <w:pStyle w:val="af"/>
        <w:rPr>
          <w:b/>
          <w:sz w:val="20"/>
        </w:rPr>
      </w:pPr>
    </w:p>
    <w:p w:rsidR="003A597E" w:rsidRDefault="003A597E" w:rsidP="003A597E">
      <w:pPr>
        <w:pStyle w:val="af"/>
        <w:spacing w:before="7"/>
        <w:rPr>
          <w:b/>
          <w:sz w:val="13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4"/>
        <w:gridCol w:w="731"/>
        <w:gridCol w:w="1619"/>
        <w:gridCol w:w="1667"/>
        <w:gridCol w:w="1238"/>
        <w:gridCol w:w="1574"/>
      </w:tblGrid>
      <w:tr w:rsidR="003A597E" w:rsidTr="00F766DC">
        <w:trPr>
          <w:trHeight w:val="1278"/>
        </w:trPr>
        <w:tc>
          <w:tcPr>
            <w:tcW w:w="576" w:type="dxa"/>
          </w:tcPr>
          <w:p w:rsidR="003A597E" w:rsidRDefault="003A597E" w:rsidP="00F766DC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144" w:type="dxa"/>
          </w:tcPr>
          <w:p w:rsidR="003A597E" w:rsidRDefault="003A597E" w:rsidP="00F766DC">
            <w:pPr>
              <w:pStyle w:val="TableParagraph"/>
              <w:spacing w:before="186" w:line="259" w:lineRule="auto"/>
              <w:ind w:left="163" w:right="1092" w:hanging="72"/>
              <w:rPr>
                <w:sz w:val="24"/>
              </w:rPr>
            </w:pPr>
            <w:r>
              <w:rPr>
                <w:sz w:val="24"/>
              </w:rPr>
              <w:t>Твёрдые и мягкие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A597E" w:rsidRDefault="003A597E" w:rsidP="00F766DC">
            <w:pPr>
              <w:pStyle w:val="TableParagraph"/>
              <w:spacing w:before="1"/>
              <w:ind w:left="-17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обозначающие</w:t>
            </w:r>
          </w:p>
        </w:tc>
        <w:tc>
          <w:tcPr>
            <w:tcW w:w="731" w:type="dxa"/>
          </w:tcPr>
          <w:p w:rsidR="003A597E" w:rsidRDefault="003A597E" w:rsidP="00F766DC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F766DC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F766DC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F766DC">
            <w:pPr>
              <w:pStyle w:val="TableParagraph"/>
              <w:spacing w:line="255" w:lineRule="exact"/>
              <w:ind w:right="30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12.04</w:t>
            </w:r>
          </w:p>
        </w:tc>
        <w:tc>
          <w:tcPr>
            <w:tcW w:w="1574" w:type="dxa"/>
          </w:tcPr>
          <w:p w:rsidR="003A597E" w:rsidRDefault="003A597E" w:rsidP="00F766DC">
            <w:pPr>
              <w:pStyle w:val="TableParagraph"/>
              <w:spacing w:line="261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F766DC">
        <w:trPr>
          <w:trHeight w:val="1053"/>
        </w:trPr>
        <w:tc>
          <w:tcPr>
            <w:tcW w:w="576" w:type="dxa"/>
          </w:tcPr>
          <w:p w:rsidR="003A597E" w:rsidRDefault="003A597E" w:rsidP="00F766DC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F766DC">
            <w:pPr>
              <w:pStyle w:val="TableParagraph"/>
              <w:spacing w:before="151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144" w:type="dxa"/>
          </w:tcPr>
          <w:p w:rsidR="003A597E" w:rsidRDefault="003A597E" w:rsidP="00F766DC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F766DC">
            <w:pPr>
              <w:pStyle w:val="TableParagraph"/>
              <w:spacing w:before="154" w:line="259" w:lineRule="auto"/>
              <w:ind w:left="583" w:right="489" w:hanging="55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Буквы е, ё, ю, я в слове. Их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функция</w:t>
            </w:r>
          </w:p>
        </w:tc>
        <w:tc>
          <w:tcPr>
            <w:tcW w:w="731" w:type="dxa"/>
          </w:tcPr>
          <w:p w:rsidR="003A597E" w:rsidRDefault="003A597E" w:rsidP="00F766DC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F766DC">
            <w:pPr>
              <w:pStyle w:val="TableParagraph"/>
              <w:spacing w:before="151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F766DC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F766DC">
            <w:pPr>
              <w:pStyle w:val="TableParagraph"/>
              <w:spacing w:before="151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F766DC">
            <w:pPr>
              <w:pStyle w:val="TableParagraph"/>
              <w:rPr>
                <w:b/>
                <w:sz w:val="26"/>
              </w:rPr>
            </w:pPr>
          </w:p>
          <w:p w:rsidR="003A597E" w:rsidRDefault="003A597E" w:rsidP="00F766DC">
            <w:pPr>
              <w:pStyle w:val="TableParagraph"/>
              <w:spacing w:before="15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F766D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  <w:tc>
          <w:tcPr>
            <w:tcW w:w="1574" w:type="dxa"/>
          </w:tcPr>
          <w:p w:rsidR="003A597E" w:rsidRDefault="003A597E" w:rsidP="00F766DC">
            <w:pPr>
              <w:pStyle w:val="TableParagraph"/>
              <w:spacing w:before="1"/>
              <w:rPr>
                <w:b/>
                <w:sz w:val="37"/>
              </w:rPr>
            </w:pPr>
          </w:p>
          <w:p w:rsidR="003A597E" w:rsidRDefault="003A597E" w:rsidP="00F766DC">
            <w:pPr>
              <w:pStyle w:val="TableParagraph"/>
              <w:spacing w:line="300" w:lineRule="atLeast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F766DC">
        <w:trPr>
          <w:trHeight w:val="1163"/>
        </w:trPr>
        <w:tc>
          <w:tcPr>
            <w:tcW w:w="576" w:type="dxa"/>
          </w:tcPr>
          <w:p w:rsidR="003A597E" w:rsidRDefault="003A597E" w:rsidP="00F766DC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144" w:type="dxa"/>
          </w:tcPr>
          <w:p w:rsidR="003A597E" w:rsidRDefault="003A597E" w:rsidP="00F766DC">
            <w:pPr>
              <w:pStyle w:val="TableParagraph"/>
              <w:spacing w:before="128" w:line="259" w:lineRule="auto"/>
              <w:ind w:left="163" w:right="667" w:hanging="7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</w:p>
          <w:p w:rsidR="003A597E" w:rsidRDefault="003A597E" w:rsidP="00F766DC">
            <w:pPr>
              <w:pStyle w:val="TableParagraph"/>
              <w:spacing w:before="2"/>
              <w:ind w:left="-17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731" w:type="dxa"/>
          </w:tcPr>
          <w:p w:rsidR="003A597E" w:rsidRDefault="003A597E" w:rsidP="00F766DC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F766DC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F766DC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F766DC">
            <w:pPr>
              <w:pStyle w:val="TableParagraph"/>
              <w:spacing w:line="255" w:lineRule="exact"/>
              <w:ind w:right="30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14.04</w:t>
            </w:r>
          </w:p>
        </w:tc>
        <w:tc>
          <w:tcPr>
            <w:tcW w:w="1574" w:type="dxa"/>
          </w:tcPr>
          <w:p w:rsidR="003A597E" w:rsidRDefault="003A597E" w:rsidP="00F766DC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F766DC">
        <w:trPr>
          <w:trHeight w:val="2496"/>
        </w:trPr>
        <w:tc>
          <w:tcPr>
            <w:tcW w:w="576" w:type="dxa"/>
          </w:tcPr>
          <w:p w:rsidR="003A597E" w:rsidRDefault="003A597E" w:rsidP="00F766DC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144" w:type="dxa"/>
          </w:tcPr>
          <w:p w:rsidR="003A597E" w:rsidRDefault="003A597E" w:rsidP="00F766D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3A597E" w:rsidRDefault="003A597E" w:rsidP="00F766DC">
            <w:pPr>
              <w:pStyle w:val="TableParagraph"/>
              <w:spacing w:line="259" w:lineRule="auto"/>
              <w:ind w:left="-17" w:right="158" w:firstLine="108"/>
              <w:jc w:val="both"/>
              <w:rPr>
                <w:sz w:val="24"/>
              </w:rPr>
            </w:pPr>
            <w:r>
              <w:rPr>
                <w:sz w:val="24"/>
              </w:rPr>
              <w:t>Согласные звуки и 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обозначающие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  <w:p w:rsidR="003A597E" w:rsidRDefault="003A597E" w:rsidP="00F766DC">
            <w:pPr>
              <w:pStyle w:val="TableParagraph"/>
              <w:spacing w:line="259" w:lineRule="auto"/>
              <w:ind w:left="163" w:right="155"/>
              <w:jc w:val="both"/>
              <w:rPr>
                <w:sz w:val="24"/>
              </w:rPr>
            </w:pP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[й']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</w:p>
        </w:tc>
        <w:tc>
          <w:tcPr>
            <w:tcW w:w="731" w:type="dxa"/>
          </w:tcPr>
          <w:p w:rsidR="003A597E" w:rsidRDefault="003A597E" w:rsidP="00F766DC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F766DC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F766DC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F766DC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18.04</w:t>
            </w:r>
          </w:p>
        </w:tc>
        <w:tc>
          <w:tcPr>
            <w:tcW w:w="1574" w:type="dxa"/>
          </w:tcPr>
          <w:p w:rsidR="003A597E" w:rsidRDefault="003A597E" w:rsidP="00F766DC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F766DC">
        <w:trPr>
          <w:trHeight w:val="1153"/>
        </w:trPr>
        <w:tc>
          <w:tcPr>
            <w:tcW w:w="576" w:type="dxa"/>
          </w:tcPr>
          <w:p w:rsidR="003A597E" w:rsidRDefault="003A597E" w:rsidP="00F766DC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144" w:type="dxa"/>
          </w:tcPr>
          <w:p w:rsidR="003A597E" w:rsidRDefault="003A597E" w:rsidP="00F766DC">
            <w:pPr>
              <w:pStyle w:val="TableParagraph"/>
              <w:spacing w:line="255" w:lineRule="exact"/>
              <w:ind w:left="3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Парные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и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непарные</w:t>
            </w:r>
            <w:r>
              <w:rPr>
                <w:rFonts w:ascii="Cambria" w:hAnsi="Cambria"/>
                <w:spacing w:val="-1"/>
              </w:rPr>
              <w:t xml:space="preserve"> </w:t>
            </w:r>
            <w:proofErr w:type="gramStart"/>
            <w:r>
              <w:rPr>
                <w:rFonts w:ascii="Cambria" w:hAnsi="Cambria"/>
              </w:rPr>
              <w:t>по</w:t>
            </w:r>
            <w:proofErr w:type="gramEnd"/>
          </w:p>
          <w:p w:rsidR="003A597E" w:rsidRDefault="003A597E" w:rsidP="00F766DC">
            <w:pPr>
              <w:pStyle w:val="TableParagraph"/>
              <w:spacing w:before="20" w:line="261" w:lineRule="auto"/>
              <w:ind w:left="-17" w:right="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глухости-звонкости согласные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звуки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на конце слов</w:t>
            </w:r>
          </w:p>
        </w:tc>
        <w:tc>
          <w:tcPr>
            <w:tcW w:w="731" w:type="dxa"/>
          </w:tcPr>
          <w:p w:rsidR="003A597E" w:rsidRDefault="003A597E" w:rsidP="00F766DC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F766DC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F766DC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8" w:type="dxa"/>
          </w:tcPr>
          <w:p w:rsidR="003A597E" w:rsidRDefault="003A597E" w:rsidP="00F766DC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19.04</w:t>
            </w:r>
          </w:p>
        </w:tc>
        <w:tc>
          <w:tcPr>
            <w:tcW w:w="1574" w:type="dxa"/>
          </w:tcPr>
          <w:p w:rsidR="003A597E" w:rsidRDefault="003A597E" w:rsidP="00F766D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A597E" w:rsidRDefault="003A597E" w:rsidP="00F766DC">
            <w:pPr>
              <w:pStyle w:val="TableParagraph"/>
              <w:spacing w:line="259" w:lineRule="auto"/>
              <w:ind w:left="86" w:right="5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3A597E" w:rsidRDefault="003A597E" w:rsidP="003A597E">
      <w:pPr>
        <w:rPr>
          <w:sz w:val="24"/>
        </w:rPr>
        <w:sectPr w:rsidR="003A597E">
          <w:pgSz w:w="11900" w:h="16850"/>
          <w:pgMar w:top="280" w:right="5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4"/>
        <w:gridCol w:w="731"/>
        <w:gridCol w:w="1619"/>
        <w:gridCol w:w="1667"/>
        <w:gridCol w:w="1238"/>
        <w:gridCol w:w="1574"/>
      </w:tblGrid>
      <w:tr w:rsidR="003A597E" w:rsidTr="003A597E">
        <w:trPr>
          <w:trHeight w:val="1163"/>
        </w:trPr>
        <w:tc>
          <w:tcPr>
            <w:tcW w:w="576" w:type="dxa"/>
          </w:tcPr>
          <w:p w:rsidR="003A597E" w:rsidRDefault="003A597E" w:rsidP="005E365F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115.</w:t>
            </w:r>
          </w:p>
        </w:tc>
        <w:tc>
          <w:tcPr>
            <w:tcW w:w="3144" w:type="dxa"/>
          </w:tcPr>
          <w:p w:rsidR="003A597E" w:rsidRPr="00505B3B" w:rsidRDefault="003A597E" w:rsidP="005E365F">
            <w:pPr>
              <w:pStyle w:val="TableParagraph"/>
              <w:spacing w:before="23" w:line="259" w:lineRule="auto"/>
              <w:ind w:left="-17" w:right="243" w:firstLine="48"/>
            </w:pPr>
            <w:r w:rsidRPr="00505B3B">
              <w:t>Правописание слов с буквой</w:t>
            </w:r>
            <w:r w:rsidRPr="00505B3B">
              <w:rPr>
                <w:spacing w:val="-46"/>
              </w:rPr>
              <w:t xml:space="preserve"> </w:t>
            </w:r>
            <w:r w:rsidRPr="00505B3B">
              <w:t>парного по глухост</w:t>
            </w:r>
            <w:proofErr w:type="gramStart"/>
            <w:r w:rsidRPr="00505B3B">
              <w:t>и-</w:t>
            </w:r>
            <w:proofErr w:type="gramEnd"/>
            <w:r w:rsidRPr="00505B3B">
              <w:rPr>
                <w:spacing w:val="1"/>
              </w:rPr>
              <w:t xml:space="preserve"> </w:t>
            </w:r>
            <w:r w:rsidRPr="00505B3B">
              <w:t>звонкости</w:t>
            </w:r>
            <w:r w:rsidRPr="00505B3B">
              <w:rPr>
                <w:spacing w:val="-2"/>
              </w:rPr>
              <w:t xml:space="preserve"> </w:t>
            </w:r>
            <w:r w:rsidRPr="00505B3B">
              <w:t>на</w:t>
            </w:r>
            <w:r w:rsidRPr="00505B3B">
              <w:rPr>
                <w:spacing w:val="-1"/>
              </w:rPr>
              <w:t xml:space="preserve"> </w:t>
            </w:r>
            <w:r w:rsidRPr="00505B3B">
              <w:t>конце слова.</w:t>
            </w:r>
          </w:p>
          <w:p w:rsidR="003A597E" w:rsidRPr="00505B3B" w:rsidRDefault="003A597E" w:rsidP="005E365F">
            <w:pPr>
              <w:pStyle w:val="TableParagraph"/>
              <w:spacing w:line="257" w:lineRule="exact"/>
              <w:ind w:left="-17"/>
            </w:pPr>
            <w:r w:rsidRPr="00505B3B">
              <w:t>Речевая</w:t>
            </w:r>
            <w:r w:rsidRPr="00505B3B">
              <w:rPr>
                <w:spacing w:val="-3"/>
              </w:rPr>
              <w:t xml:space="preserve"> </w:t>
            </w:r>
            <w:r w:rsidRPr="00505B3B">
              <w:t>ситуация:</w:t>
            </w:r>
          </w:p>
        </w:tc>
        <w:tc>
          <w:tcPr>
            <w:tcW w:w="731" w:type="dxa"/>
          </w:tcPr>
          <w:p w:rsidR="003A597E" w:rsidRPr="00505B3B" w:rsidRDefault="003A597E" w:rsidP="005E365F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 w:rsidRPr="00505B3B"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Pr="00505B3B" w:rsidRDefault="003A597E" w:rsidP="005E365F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 w:rsidRPr="00505B3B"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3A597E" w:rsidRPr="00505B3B" w:rsidRDefault="003A597E" w:rsidP="005E365F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Pr="00505B3B" w:rsidRDefault="003A597E" w:rsidP="005E365F">
            <w:pPr>
              <w:pStyle w:val="TableParagraph"/>
              <w:spacing w:line="255" w:lineRule="exact"/>
              <w:ind w:right="283"/>
              <w:jc w:val="right"/>
            </w:pPr>
            <w:r w:rsidRPr="00505B3B">
              <w:t>20.04</w:t>
            </w:r>
          </w:p>
        </w:tc>
        <w:tc>
          <w:tcPr>
            <w:tcW w:w="1574" w:type="dxa"/>
          </w:tcPr>
          <w:p w:rsidR="003A597E" w:rsidRPr="00505B3B" w:rsidRDefault="003A597E" w:rsidP="005E365F">
            <w:pPr>
              <w:pStyle w:val="TableParagraph"/>
              <w:spacing w:line="259" w:lineRule="auto"/>
              <w:ind w:left="86" w:right="135"/>
              <w:rPr>
                <w:sz w:val="24"/>
              </w:rPr>
            </w:pPr>
            <w:r w:rsidRPr="00505B3B">
              <w:rPr>
                <w:sz w:val="24"/>
              </w:rPr>
              <w:t>Письменный</w:t>
            </w:r>
            <w:r w:rsidRPr="00505B3B">
              <w:rPr>
                <w:spacing w:val="-57"/>
                <w:sz w:val="24"/>
              </w:rPr>
              <w:t xml:space="preserve"> </w:t>
            </w:r>
            <w:r w:rsidRPr="00505B3B">
              <w:rPr>
                <w:sz w:val="24"/>
              </w:rPr>
              <w:t>контроль;</w:t>
            </w:r>
          </w:p>
        </w:tc>
      </w:tr>
      <w:tr w:rsidR="003A597E" w:rsidTr="003A597E">
        <w:trPr>
          <w:trHeight w:val="1163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</w:pPr>
          </w:p>
        </w:tc>
        <w:tc>
          <w:tcPr>
            <w:tcW w:w="3144" w:type="dxa"/>
          </w:tcPr>
          <w:p w:rsidR="003A597E" w:rsidRDefault="003A597E" w:rsidP="00610499">
            <w:pPr>
              <w:pStyle w:val="TableParagraph"/>
              <w:spacing w:line="261" w:lineRule="auto"/>
              <w:ind w:left="-17" w:right="558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поздравление и вручение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подарка</w:t>
            </w:r>
          </w:p>
        </w:tc>
        <w:tc>
          <w:tcPr>
            <w:tcW w:w="731" w:type="dxa"/>
          </w:tcPr>
          <w:p w:rsidR="003A597E" w:rsidRDefault="003A597E" w:rsidP="00610499">
            <w:pPr>
              <w:pStyle w:val="TableParagraph"/>
            </w:pPr>
          </w:p>
        </w:tc>
        <w:tc>
          <w:tcPr>
            <w:tcW w:w="1619" w:type="dxa"/>
          </w:tcPr>
          <w:p w:rsidR="003A597E" w:rsidRDefault="003A597E" w:rsidP="00610499">
            <w:pPr>
              <w:pStyle w:val="TableParagraph"/>
            </w:pPr>
          </w:p>
        </w:tc>
        <w:tc>
          <w:tcPr>
            <w:tcW w:w="1667" w:type="dxa"/>
          </w:tcPr>
          <w:p w:rsidR="003A597E" w:rsidRDefault="003A597E" w:rsidP="00610499">
            <w:pPr>
              <w:pStyle w:val="TableParagraph"/>
            </w:pPr>
          </w:p>
        </w:tc>
        <w:tc>
          <w:tcPr>
            <w:tcW w:w="1238" w:type="dxa"/>
          </w:tcPr>
          <w:p w:rsidR="003A597E" w:rsidRDefault="003A597E" w:rsidP="00610499">
            <w:pPr>
              <w:pStyle w:val="TableParagraph"/>
            </w:pPr>
          </w:p>
        </w:tc>
        <w:tc>
          <w:tcPr>
            <w:tcW w:w="1574" w:type="dxa"/>
          </w:tcPr>
          <w:p w:rsidR="003A597E" w:rsidRDefault="003A597E" w:rsidP="00610499">
            <w:pPr>
              <w:pStyle w:val="TableParagraph"/>
            </w:pPr>
          </w:p>
        </w:tc>
      </w:tr>
      <w:tr w:rsidR="003A597E" w:rsidTr="003A597E">
        <w:trPr>
          <w:trHeight w:val="827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144" w:type="dxa"/>
          </w:tcPr>
          <w:p w:rsidR="003A597E" w:rsidRDefault="003A597E" w:rsidP="00610499">
            <w:pPr>
              <w:pStyle w:val="TableParagraph"/>
              <w:spacing w:line="259" w:lineRule="auto"/>
              <w:ind w:left="7" w:right="279" w:firstLine="60"/>
              <w:rPr>
                <w:sz w:val="24"/>
              </w:rPr>
            </w:pPr>
            <w:r>
              <w:rPr>
                <w:sz w:val="24"/>
              </w:rPr>
              <w:t>Шипящие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[ш], [ч'],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[щ']</w:t>
            </w:r>
          </w:p>
        </w:tc>
        <w:tc>
          <w:tcPr>
            <w:tcW w:w="731" w:type="dxa"/>
          </w:tcPr>
          <w:p w:rsidR="003A597E" w:rsidRDefault="003A597E" w:rsidP="00610499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610499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610499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610499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21.04</w:t>
            </w:r>
          </w:p>
        </w:tc>
        <w:tc>
          <w:tcPr>
            <w:tcW w:w="1574" w:type="dxa"/>
          </w:tcPr>
          <w:p w:rsidR="003A597E" w:rsidRDefault="003A597E" w:rsidP="00610499">
            <w:pPr>
              <w:pStyle w:val="TableParagraph"/>
              <w:spacing w:before="111"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990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144" w:type="dxa"/>
          </w:tcPr>
          <w:p w:rsidR="003A597E" w:rsidRDefault="003A597E" w:rsidP="00610499">
            <w:pPr>
              <w:pStyle w:val="TableParagraph"/>
              <w:spacing w:line="295" w:lineRule="auto"/>
              <w:ind w:left="163" w:right="529" w:hanging="72"/>
              <w:rPr>
                <w:sz w:val="24"/>
              </w:rPr>
            </w:pPr>
            <w:r>
              <w:rPr>
                <w:sz w:val="24"/>
              </w:rPr>
              <w:t>Правило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чк-чн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</w:p>
        </w:tc>
        <w:tc>
          <w:tcPr>
            <w:tcW w:w="731" w:type="dxa"/>
          </w:tcPr>
          <w:p w:rsidR="003A597E" w:rsidRDefault="003A597E" w:rsidP="00610499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610499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610499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610499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25.04</w:t>
            </w:r>
          </w:p>
        </w:tc>
        <w:tc>
          <w:tcPr>
            <w:tcW w:w="1574" w:type="dxa"/>
          </w:tcPr>
          <w:p w:rsidR="003A597E" w:rsidRDefault="003A597E" w:rsidP="00610499">
            <w:pPr>
              <w:pStyle w:val="TableParagraph"/>
              <w:spacing w:line="261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834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144" w:type="dxa"/>
          </w:tcPr>
          <w:p w:rsidR="003A597E" w:rsidRDefault="003A597E" w:rsidP="00610499">
            <w:pPr>
              <w:pStyle w:val="TableParagraph"/>
              <w:spacing w:line="259" w:lineRule="auto"/>
              <w:ind w:left="7" w:right="784" w:firstLine="2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Орфоэпические нормы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произношения</w:t>
            </w:r>
            <w:r>
              <w:rPr>
                <w:rFonts w:ascii="Cambria" w:hAnsi="Cambria"/>
                <w:spacing w:val="47"/>
              </w:rPr>
              <w:t xml:space="preserve"> </w:t>
            </w:r>
            <w:r>
              <w:rPr>
                <w:rFonts w:ascii="Cambria" w:hAnsi="Cambria"/>
              </w:rPr>
              <w:t>слов</w:t>
            </w:r>
            <w:r>
              <w:rPr>
                <w:rFonts w:ascii="Cambria" w:hAnsi="Cambria"/>
                <w:spacing w:val="-3"/>
              </w:rPr>
              <w:t xml:space="preserve"> </w:t>
            </w:r>
            <w:proofErr w:type="gramStart"/>
            <w:r>
              <w:rPr>
                <w:rFonts w:ascii="Cambria" w:hAnsi="Cambria"/>
              </w:rPr>
              <w:t>с</w:t>
            </w:r>
            <w:proofErr w:type="gramEnd"/>
          </w:p>
          <w:p w:rsidR="003A597E" w:rsidRDefault="003A597E" w:rsidP="00610499">
            <w:pPr>
              <w:pStyle w:val="TableParagraph"/>
              <w:spacing w:line="258" w:lineRule="exact"/>
              <w:ind w:left="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сочетаниями</w:t>
            </w:r>
            <w:r>
              <w:rPr>
                <w:rFonts w:ascii="Cambria" w:hAnsi="Cambria"/>
                <w:spacing w:val="-1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чк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чн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чт</w:t>
            </w:r>
            <w:proofErr w:type="spellEnd"/>
            <w:r>
              <w:rPr>
                <w:rFonts w:ascii="Cambria" w:hAnsi="Cambria"/>
              </w:rPr>
              <w:t>,</w:t>
            </w:r>
            <w:r>
              <w:rPr>
                <w:rFonts w:ascii="Cambria" w:hAnsi="Cambria"/>
                <w:spacing w:val="-3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щн</w:t>
            </w:r>
            <w:proofErr w:type="spellEnd"/>
          </w:p>
        </w:tc>
        <w:tc>
          <w:tcPr>
            <w:tcW w:w="731" w:type="dxa"/>
          </w:tcPr>
          <w:p w:rsidR="003A597E" w:rsidRDefault="003A597E" w:rsidP="00610499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610499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610499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610499">
            <w:pPr>
              <w:pStyle w:val="TableParagraph"/>
              <w:spacing w:line="255" w:lineRule="exact"/>
              <w:ind w:left="134"/>
              <w:rPr>
                <w:rFonts w:ascii="Cambria"/>
              </w:rPr>
            </w:pPr>
            <w:r>
              <w:rPr>
                <w:rFonts w:ascii="Cambria"/>
              </w:rPr>
              <w:t>26.04</w:t>
            </w:r>
          </w:p>
        </w:tc>
        <w:tc>
          <w:tcPr>
            <w:tcW w:w="1574" w:type="dxa"/>
          </w:tcPr>
          <w:p w:rsidR="003A597E" w:rsidRDefault="003A597E" w:rsidP="00610499">
            <w:pPr>
              <w:pStyle w:val="TableParagraph"/>
              <w:spacing w:before="114" w:line="259" w:lineRule="auto"/>
              <w:ind w:left="178" w:right="607" w:hanging="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892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144" w:type="dxa"/>
          </w:tcPr>
          <w:p w:rsidR="003A597E" w:rsidRDefault="003A597E" w:rsidP="00610499">
            <w:pPr>
              <w:pStyle w:val="TableParagraph"/>
              <w:spacing w:line="259" w:lineRule="auto"/>
              <w:ind w:left="7" w:right="125"/>
              <w:rPr>
                <w:sz w:val="24"/>
              </w:rPr>
            </w:pPr>
            <w:r>
              <w:rPr>
                <w:sz w:val="24"/>
              </w:rPr>
              <w:t>Речевая ситуация: уточнение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-ща</w:t>
            </w:r>
            <w:proofErr w:type="gramEnd"/>
            <w:r>
              <w:rPr>
                <w:sz w:val="24"/>
              </w:rPr>
              <w:t>,</w:t>
            </w:r>
          </w:p>
          <w:p w:rsidR="003A597E" w:rsidRDefault="003A597E" w:rsidP="00610499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чу-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</w:t>
            </w:r>
          </w:p>
        </w:tc>
        <w:tc>
          <w:tcPr>
            <w:tcW w:w="731" w:type="dxa"/>
          </w:tcPr>
          <w:p w:rsidR="003A597E" w:rsidRDefault="003A597E" w:rsidP="00610499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610499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610499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610499">
            <w:pPr>
              <w:pStyle w:val="TableParagraph"/>
              <w:spacing w:line="255" w:lineRule="exact"/>
              <w:ind w:right="309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27.04</w:t>
            </w:r>
          </w:p>
        </w:tc>
        <w:tc>
          <w:tcPr>
            <w:tcW w:w="1574" w:type="dxa"/>
          </w:tcPr>
          <w:p w:rsidR="003A597E" w:rsidRDefault="003A597E" w:rsidP="00610499">
            <w:pPr>
              <w:pStyle w:val="TableParagraph"/>
              <w:spacing w:before="143"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1576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144" w:type="dxa"/>
          </w:tcPr>
          <w:p w:rsidR="003A597E" w:rsidRDefault="003A597E" w:rsidP="00610499">
            <w:pPr>
              <w:pStyle w:val="TableParagraph"/>
              <w:spacing w:line="259" w:lineRule="auto"/>
              <w:ind w:left="7" w:right="982" w:firstLine="60"/>
              <w:rPr>
                <w:sz w:val="24"/>
              </w:rPr>
            </w:pPr>
            <w:r>
              <w:rPr>
                <w:sz w:val="24"/>
              </w:rPr>
              <w:t>Закрепление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  <w:p w:rsidR="003A597E" w:rsidRDefault="003A597E" w:rsidP="00610499">
            <w:pPr>
              <w:pStyle w:val="TableParagraph"/>
              <w:spacing w:before="37" w:line="259" w:lineRule="auto"/>
              <w:ind w:left="7" w:right="158"/>
              <w:rPr>
                <w:sz w:val="24"/>
              </w:rPr>
            </w:pPr>
            <w:r>
              <w:rPr>
                <w:sz w:val="24"/>
              </w:rPr>
              <w:t xml:space="preserve">сочетаний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-ща, чу-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</w:p>
        </w:tc>
        <w:tc>
          <w:tcPr>
            <w:tcW w:w="731" w:type="dxa"/>
          </w:tcPr>
          <w:p w:rsidR="003A597E" w:rsidRDefault="003A597E" w:rsidP="00610499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610499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610499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610499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28.04</w:t>
            </w:r>
          </w:p>
        </w:tc>
        <w:tc>
          <w:tcPr>
            <w:tcW w:w="1574" w:type="dxa"/>
          </w:tcPr>
          <w:p w:rsidR="003A597E" w:rsidRDefault="003A597E" w:rsidP="00610499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1487"/>
        </w:trPr>
        <w:tc>
          <w:tcPr>
            <w:tcW w:w="576" w:type="dxa"/>
            <w:tcBorders>
              <w:bottom w:val="double" w:sz="1" w:space="0" w:color="000000"/>
            </w:tcBorders>
          </w:tcPr>
          <w:p w:rsidR="003A597E" w:rsidRDefault="003A597E" w:rsidP="00610499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144" w:type="dxa"/>
            <w:tcBorders>
              <w:bottom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line="259" w:lineRule="auto"/>
              <w:ind w:left="7" w:right="64"/>
              <w:rPr>
                <w:sz w:val="24"/>
              </w:rPr>
            </w:pPr>
            <w:r w:rsidRPr="00505B3B">
              <w:rPr>
                <w:sz w:val="24"/>
              </w:rPr>
              <w:t>Русский алфавит: правильное</w:t>
            </w:r>
            <w:r w:rsidRPr="00505B3B">
              <w:rPr>
                <w:spacing w:val="-57"/>
                <w:sz w:val="24"/>
              </w:rPr>
              <w:t xml:space="preserve"> </w:t>
            </w:r>
            <w:r w:rsidRPr="00505B3B">
              <w:rPr>
                <w:sz w:val="24"/>
              </w:rPr>
              <w:t>название букв, знание их</w:t>
            </w:r>
            <w:r w:rsidRPr="00505B3B">
              <w:rPr>
                <w:spacing w:val="1"/>
                <w:sz w:val="24"/>
              </w:rPr>
              <w:t xml:space="preserve"> </w:t>
            </w:r>
            <w:r w:rsidRPr="00505B3B">
              <w:rPr>
                <w:sz w:val="24"/>
              </w:rPr>
              <w:t>последовательности.</w:t>
            </w:r>
          </w:p>
          <w:p w:rsidR="003A597E" w:rsidRPr="00505B3B" w:rsidRDefault="003A597E" w:rsidP="00610499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 w:rsidRPr="00505B3B">
              <w:rPr>
                <w:sz w:val="24"/>
              </w:rPr>
              <w:t>Использование</w:t>
            </w:r>
            <w:r w:rsidRPr="00505B3B">
              <w:rPr>
                <w:spacing w:val="-4"/>
                <w:sz w:val="24"/>
              </w:rPr>
              <w:t xml:space="preserve"> </w:t>
            </w:r>
            <w:r w:rsidRPr="00505B3B">
              <w:rPr>
                <w:sz w:val="24"/>
              </w:rPr>
              <w:t>алфавита</w:t>
            </w:r>
            <w:r w:rsidRPr="00505B3B">
              <w:rPr>
                <w:spacing w:val="-4"/>
                <w:sz w:val="24"/>
              </w:rPr>
              <w:t xml:space="preserve"> </w:t>
            </w:r>
            <w:proofErr w:type="gramStart"/>
            <w:r w:rsidRPr="00505B3B">
              <w:rPr>
                <w:sz w:val="24"/>
              </w:rPr>
              <w:t>для</w:t>
            </w:r>
            <w:proofErr w:type="gramEnd"/>
          </w:p>
          <w:p w:rsidR="003A597E" w:rsidRPr="00505B3B" w:rsidRDefault="003A597E" w:rsidP="00610499">
            <w:pPr>
              <w:pStyle w:val="TableParagraph"/>
              <w:spacing w:before="15"/>
              <w:ind w:left="7"/>
              <w:rPr>
                <w:sz w:val="24"/>
              </w:rPr>
            </w:pPr>
            <w:r w:rsidRPr="00505B3B">
              <w:rPr>
                <w:sz w:val="24"/>
              </w:rPr>
              <w:t>работы</w:t>
            </w:r>
            <w:r w:rsidRPr="00505B3B">
              <w:rPr>
                <w:spacing w:val="-2"/>
                <w:sz w:val="24"/>
              </w:rPr>
              <w:t xml:space="preserve"> </w:t>
            </w:r>
            <w:r w:rsidRPr="00505B3B">
              <w:rPr>
                <w:sz w:val="24"/>
              </w:rPr>
              <w:t>со</w:t>
            </w:r>
            <w:r w:rsidRPr="00505B3B">
              <w:rPr>
                <w:spacing w:val="-1"/>
                <w:sz w:val="24"/>
              </w:rPr>
              <w:t xml:space="preserve"> </w:t>
            </w:r>
            <w:r w:rsidRPr="00505B3B">
              <w:rPr>
                <w:sz w:val="24"/>
              </w:rPr>
              <w:t>словарём</w:t>
            </w:r>
          </w:p>
        </w:tc>
        <w:tc>
          <w:tcPr>
            <w:tcW w:w="731" w:type="dxa"/>
            <w:tcBorders>
              <w:bottom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 w:rsidRPr="00505B3B"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bottom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bottom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238" w:type="dxa"/>
            <w:tcBorders>
              <w:bottom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line="255" w:lineRule="exact"/>
              <w:ind w:right="345"/>
              <w:jc w:val="right"/>
            </w:pPr>
            <w:r w:rsidRPr="00505B3B">
              <w:t>2.05</w:t>
            </w:r>
          </w:p>
        </w:tc>
        <w:tc>
          <w:tcPr>
            <w:tcW w:w="1574" w:type="dxa"/>
            <w:tcBorders>
              <w:bottom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before="3"/>
              <w:rPr>
                <w:b/>
                <w:sz w:val="38"/>
              </w:rPr>
            </w:pPr>
          </w:p>
          <w:p w:rsidR="003A597E" w:rsidRPr="00505B3B" w:rsidRDefault="003A597E" w:rsidP="00610499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 w:rsidRPr="00505B3B">
              <w:rPr>
                <w:sz w:val="24"/>
              </w:rPr>
              <w:t>Устный</w:t>
            </w:r>
            <w:r w:rsidRPr="00505B3B">
              <w:rPr>
                <w:spacing w:val="-57"/>
                <w:sz w:val="24"/>
              </w:rPr>
              <w:t xml:space="preserve"> </w:t>
            </w:r>
            <w:r w:rsidRPr="00505B3B"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2269"/>
        </w:trPr>
        <w:tc>
          <w:tcPr>
            <w:tcW w:w="576" w:type="dxa"/>
            <w:tcBorders>
              <w:top w:val="double" w:sz="1" w:space="0" w:color="000000"/>
            </w:tcBorders>
          </w:tcPr>
          <w:p w:rsidR="003A597E" w:rsidRDefault="003A597E" w:rsidP="00610499">
            <w:pPr>
              <w:pStyle w:val="TableParagraph"/>
              <w:spacing w:line="272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144" w:type="dxa"/>
            <w:tcBorders>
              <w:top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line="257" w:lineRule="exact"/>
              <w:ind w:left="31"/>
            </w:pPr>
            <w:r w:rsidRPr="00505B3B">
              <w:t>Заглавная</w:t>
            </w:r>
            <w:r w:rsidRPr="00505B3B">
              <w:rPr>
                <w:spacing w:val="-2"/>
              </w:rPr>
              <w:t xml:space="preserve"> </w:t>
            </w:r>
            <w:r w:rsidRPr="00505B3B">
              <w:t>буква</w:t>
            </w:r>
            <w:r w:rsidRPr="00505B3B">
              <w:rPr>
                <w:spacing w:val="-1"/>
              </w:rPr>
              <w:t xml:space="preserve"> </w:t>
            </w:r>
            <w:r w:rsidRPr="00505B3B">
              <w:t>в</w:t>
            </w:r>
            <w:r w:rsidRPr="00505B3B">
              <w:rPr>
                <w:spacing w:val="-2"/>
              </w:rPr>
              <w:t xml:space="preserve"> </w:t>
            </w:r>
            <w:r w:rsidRPr="00505B3B">
              <w:t>именах,</w:t>
            </w:r>
          </w:p>
          <w:p w:rsidR="003A597E" w:rsidRPr="00505B3B" w:rsidRDefault="003A597E" w:rsidP="00610499">
            <w:pPr>
              <w:pStyle w:val="TableParagraph"/>
              <w:spacing w:before="20" w:line="259" w:lineRule="auto"/>
              <w:ind w:left="-17" w:right="173"/>
            </w:pPr>
            <w:proofErr w:type="spellStart"/>
            <w:r w:rsidRPr="00505B3B">
              <w:t>отчествах</w:t>
            </w:r>
            <w:proofErr w:type="gramStart"/>
            <w:r w:rsidRPr="00505B3B">
              <w:t>,ф</w:t>
            </w:r>
            <w:proofErr w:type="gramEnd"/>
            <w:r w:rsidRPr="00505B3B">
              <w:t>амилиях</w:t>
            </w:r>
            <w:proofErr w:type="spellEnd"/>
            <w:r w:rsidRPr="00505B3B">
              <w:t xml:space="preserve"> людей, в</w:t>
            </w:r>
            <w:r w:rsidRPr="00505B3B">
              <w:rPr>
                <w:spacing w:val="-46"/>
              </w:rPr>
              <w:t xml:space="preserve"> </w:t>
            </w:r>
            <w:r w:rsidRPr="00505B3B">
              <w:t>географических</w:t>
            </w:r>
            <w:r w:rsidRPr="00505B3B">
              <w:rPr>
                <w:spacing w:val="-4"/>
              </w:rPr>
              <w:t xml:space="preserve"> </w:t>
            </w:r>
            <w:r w:rsidRPr="00505B3B">
              <w:t>названиях.</w:t>
            </w:r>
          </w:p>
          <w:p w:rsidR="003A597E" w:rsidRPr="00505B3B" w:rsidRDefault="003A597E" w:rsidP="00610499">
            <w:pPr>
              <w:pStyle w:val="TableParagraph"/>
              <w:spacing w:line="259" w:lineRule="auto"/>
              <w:ind w:left="-17" w:right="449"/>
            </w:pPr>
            <w:r w:rsidRPr="00505B3B">
              <w:t>Правило правописания</w:t>
            </w:r>
            <w:r w:rsidRPr="00505B3B">
              <w:rPr>
                <w:spacing w:val="1"/>
              </w:rPr>
              <w:t xml:space="preserve"> </w:t>
            </w:r>
            <w:r w:rsidRPr="00505B3B">
              <w:t>заглавной</w:t>
            </w:r>
            <w:r w:rsidRPr="00505B3B">
              <w:rPr>
                <w:spacing w:val="-4"/>
              </w:rPr>
              <w:t xml:space="preserve"> </w:t>
            </w:r>
            <w:r w:rsidRPr="00505B3B">
              <w:t>буквы</w:t>
            </w:r>
            <w:r w:rsidRPr="00505B3B">
              <w:rPr>
                <w:spacing w:val="-2"/>
              </w:rPr>
              <w:t xml:space="preserve"> </w:t>
            </w:r>
            <w:r w:rsidRPr="00505B3B">
              <w:t>в</w:t>
            </w:r>
            <w:r w:rsidRPr="00505B3B">
              <w:rPr>
                <w:spacing w:val="-3"/>
              </w:rPr>
              <w:t xml:space="preserve"> </w:t>
            </w:r>
            <w:r w:rsidRPr="00505B3B">
              <w:t>именах,</w:t>
            </w:r>
          </w:p>
          <w:p w:rsidR="003A597E" w:rsidRPr="00505B3B" w:rsidRDefault="003A597E" w:rsidP="00610499">
            <w:pPr>
              <w:pStyle w:val="TableParagraph"/>
              <w:spacing w:line="261" w:lineRule="auto"/>
              <w:ind w:left="-17" w:right="125"/>
            </w:pPr>
            <w:proofErr w:type="gramStart"/>
            <w:r w:rsidRPr="00505B3B">
              <w:t>отчествах</w:t>
            </w:r>
            <w:proofErr w:type="gramEnd"/>
            <w:r w:rsidRPr="00505B3B">
              <w:t>, фамилиях людей, в</w:t>
            </w:r>
            <w:r w:rsidRPr="00505B3B">
              <w:rPr>
                <w:spacing w:val="-46"/>
              </w:rPr>
              <w:t xml:space="preserve"> </w:t>
            </w:r>
            <w:r w:rsidRPr="00505B3B">
              <w:t>географических</w:t>
            </w:r>
            <w:r w:rsidRPr="00505B3B">
              <w:rPr>
                <w:spacing w:val="-4"/>
              </w:rPr>
              <w:t xml:space="preserve"> </w:t>
            </w:r>
            <w:r w:rsidRPr="00505B3B">
              <w:t>названиях..</w:t>
            </w:r>
          </w:p>
        </w:tc>
        <w:tc>
          <w:tcPr>
            <w:tcW w:w="731" w:type="dxa"/>
            <w:tcBorders>
              <w:top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line="272" w:lineRule="exact"/>
              <w:ind w:left="82"/>
              <w:rPr>
                <w:sz w:val="24"/>
              </w:rPr>
            </w:pPr>
            <w:r w:rsidRPr="00505B3B"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top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line="272" w:lineRule="exact"/>
              <w:ind w:left="83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top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line="272" w:lineRule="exact"/>
              <w:ind w:left="84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238" w:type="dxa"/>
            <w:tcBorders>
              <w:top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spacing w:line="257" w:lineRule="exact"/>
              <w:ind w:right="345"/>
              <w:jc w:val="right"/>
            </w:pPr>
            <w:r w:rsidRPr="00505B3B">
              <w:t>3.05</w:t>
            </w:r>
          </w:p>
        </w:tc>
        <w:tc>
          <w:tcPr>
            <w:tcW w:w="1574" w:type="dxa"/>
            <w:tcBorders>
              <w:top w:val="double" w:sz="1" w:space="0" w:color="000000"/>
            </w:tcBorders>
          </w:tcPr>
          <w:p w:rsidR="003A597E" w:rsidRPr="00505B3B" w:rsidRDefault="003A597E" w:rsidP="00610499">
            <w:pPr>
              <w:pStyle w:val="TableParagraph"/>
              <w:rPr>
                <w:b/>
                <w:sz w:val="26"/>
              </w:rPr>
            </w:pPr>
          </w:p>
          <w:p w:rsidR="003A597E" w:rsidRPr="00505B3B" w:rsidRDefault="003A597E" w:rsidP="00610499">
            <w:pPr>
              <w:pStyle w:val="TableParagraph"/>
              <w:rPr>
                <w:b/>
                <w:sz w:val="26"/>
              </w:rPr>
            </w:pPr>
          </w:p>
          <w:p w:rsidR="003A597E" w:rsidRPr="00505B3B" w:rsidRDefault="003A597E" w:rsidP="00610499">
            <w:pPr>
              <w:pStyle w:val="TableParagraph"/>
              <w:spacing w:before="233" w:line="259" w:lineRule="auto"/>
              <w:ind w:left="86" w:right="658"/>
              <w:rPr>
                <w:sz w:val="24"/>
              </w:rPr>
            </w:pPr>
            <w:r w:rsidRPr="00505B3B">
              <w:rPr>
                <w:sz w:val="24"/>
              </w:rPr>
              <w:t>Устный</w:t>
            </w:r>
            <w:r w:rsidRPr="00505B3B">
              <w:rPr>
                <w:spacing w:val="-57"/>
                <w:sz w:val="24"/>
              </w:rPr>
              <w:t xml:space="preserve"> </w:t>
            </w:r>
            <w:r w:rsidRPr="00505B3B"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873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144" w:type="dxa"/>
          </w:tcPr>
          <w:p w:rsidR="003A597E" w:rsidRPr="00505B3B" w:rsidRDefault="003A597E" w:rsidP="00610499">
            <w:pPr>
              <w:pStyle w:val="TableParagraph"/>
              <w:spacing w:line="261" w:lineRule="auto"/>
              <w:ind w:left="-17" w:right="708" w:firstLine="48"/>
            </w:pPr>
            <w:r w:rsidRPr="00505B3B">
              <w:t>Знакомство со словами,</w:t>
            </w:r>
            <w:r w:rsidRPr="00505B3B">
              <w:rPr>
                <w:spacing w:val="-46"/>
              </w:rPr>
              <w:t xml:space="preserve"> </w:t>
            </w:r>
            <w:r w:rsidRPr="00505B3B">
              <w:t>близкими</w:t>
            </w:r>
            <w:r w:rsidRPr="00505B3B">
              <w:rPr>
                <w:spacing w:val="-1"/>
              </w:rPr>
              <w:t xml:space="preserve"> </w:t>
            </w:r>
            <w:r w:rsidRPr="00505B3B">
              <w:t>по</w:t>
            </w:r>
            <w:r w:rsidRPr="00505B3B">
              <w:rPr>
                <w:spacing w:val="-1"/>
              </w:rPr>
              <w:t xml:space="preserve"> </w:t>
            </w:r>
            <w:r w:rsidRPr="00505B3B">
              <w:t>значению</w:t>
            </w:r>
          </w:p>
        </w:tc>
        <w:tc>
          <w:tcPr>
            <w:tcW w:w="731" w:type="dxa"/>
          </w:tcPr>
          <w:p w:rsidR="003A597E" w:rsidRPr="00505B3B" w:rsidRDefault="003A597E" w:rsidP="00610499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 w:rsidRPr="00505B3B"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Pr="00505B3B" w:rsidRDefault="003A597E" w:rsidP="00610499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Pr="00505B3B" w:rsidRDefault="003A597E" w:rsidP="00610499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Pr="00505B3B" w:rsidRDefault="003A597E" w:rsidP="00610499">
            <w:pPr>
              <w:pStyle w:val="TableParagraph"/>
              <w:spacing w:line="255" w:lineRule="exact"/>
              <w:ind w:right="345"/>
              <w:jc w:val="right"/>
            </w:pPr>
            <w:r w:rsidRPr="00505B3B">
              <w:t>4.05</w:t>
            </w:r>
          </w:p>
        </w:tc>
        <w:tc>
          <w:tcPr>
            <w:tcW w:w="1574" w:type="dxa"/>
          </w:tcPr>
          <w:p w:rsidR="003A597E" w:rsidRPr="00505B3B" w:rsidRDefault="003A597E" w:rsidP="00610499">
            <w:pPr>
              <w:pStyle w:val="TableParagraph"/>
              <w:spacing w:before="133" w:line="259" w:lineRule="auto"/>
              <w:ind w:left="86" w:right="658"/>
              <w:rPr>
                <w:sz w:val="24"/>
              </w:rPr>
            </w:pPr>
            <w:r w:rsidRPr="00505B3B">
              <w:rPr>
                <w:sz w:val="24"/>
              </w:rPr>
              <w:t>Устный</w:t>
            </w:r>
            <w:r w:rsidRPr="00505B3B">
              <w:rPr>
                <w:spacing w:val="-57"/>
                <w:sz w:val="24"/>
              </w:rPr>
              <w:t xml:space="preserve"> </w:t>
            </w:r>
            <w:r w:rsidRPr="00505B3B"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1165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  <w:spacing w:line="273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144" w:type="dxa"/>
          </w:tcPr>
          <w:p w:rsidR="003A597E" w:rsidRPr="00505B3B" w:rsidRDefault="003A597E" w:rsidP="00610499">
            <w:pPr>
              <w:pStyle w:val="TableParagraph"/>
              <w:spacing w:before="162"/>
              <w:ind w:left="31"/>
            </w:pPr>
            <w:r w:rsidRPr="00505B3B">
              <w:t>Повторение</w:t>
            </w:r>
            <w:r w:rsidRPr="00505B3B">
              <w:rPr>
                <w:spacing w:val="-5"/>
              </w:rPr>
              <w:t xml:space="preserve"> </w:t>
            </w:r>
            <w:r w:rsidRPr="00505B3B">
              <w:t>слов,</w:t>
            </w:r>
          </w:p>
          <w:p w:rsidR="003A597E" w:rsidRPr="00505B3B" w:rsidRDefault="003A597E" w:rsidP="00610499">
            <w:pPr>
              <w:pStyle w:val="TableParagraph"/>
              <w:spacing w:before="21"/>
              <w:ind w:left="583"/>
            </w:pPr>
            <w:r w:rsidRPr="00505B3B">
              <w:t>отвечающих</w:t>
            </w:r>
            <w:r w:rsidRPr="00505B3B">
              <w:rPr>
                <w:spacing w:val="-3"/>
              </w:rPr>
              <w:t xml:space="preserve"> </w:t>
            </w:r>
            <w:r w:rsidRPr="00505B3B">
              <w:t>на</w:t>
            </w:r>
          </w:p>
          <w:p w:rsidR="003A597E" w:rsidRPr="00505B3B" w:rsidRDefault="003A597E" w:rsidP="00610499">
            <w:pPr>
              <w:pStyle w:val="TableParagraph"/>
              <w:spacing w:before="20"/>
              <w:ind w:left="583"/>
            </w:pPr>
            <w:proofErr w:type="spellStart"/>
            <w:r w:rsidRPr="00505B3B">
              <w:t>вопросы</w:t>
            </w:r>
            <w:proofErr w:type="gramStart"/>
            <w:r w:rsidRPr="00505B3B">
              <w:t>"к</w:t>
            </w:r>
            <w:proofErr w:type="gramEnd"/>
            <w:r w:rsidRPr="00505B3B">
              <w:t>то</w:t>
            </w:r>
            <w:proofErr w:type="spellEnd"/>
            <w:r w:rsidRPr="00505B3B">
              <w:t>?",</w:t>
            </w:r>
            <w:r w:rsidRPr="00505B3B">
              <w:rPr>
                <w:spacing w:val="-3"/>
              </w:rPr>
              <w:t xml:space="preserve"> </w:t>
            </w:r>
            <w:r w:rsidRPr="00505B3B">
              <w:t>"что?"</w:t>
            </w:r>
          </w:p>
        </w:tc>
        <w:tc>
          <w:tcPr>
            <w:tcW w:w="731" w:type="dxa"/>
          </w:tcPr>
          <w:p w:rsidR="003A597E" w:rsidRPr="00505B3B" w:rsidRDefault="003A597E" w:rsidP="00610499">
            <w:pPr>
              <w:pStyle w:val="TableParagraph"/>
              <w:spacing w:line="273" w:lineRule="exact"/>
              <w:ind w:left="82"/>
              <w:rPr>
                <w:sz w:val="24"/>
              </w:rPr>
            </w:pPr>
            <w:r w:rsidRPr="00505B3B"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Pr="00505B3B" w:rsidRDefault="003A597E" w:rsidP="00610499">
            <w:pPr>
              <w:pStyle w:val="TableParagraph"/>
              <w:spacing w:line="273" w:lineRule="exact"/>
              <w:ind w:left="83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Pr="00505B3B" w:rsidRDefault="003A597E" w:rsidP="00610499">
            <w:pPr>
              <w:pStyle w:val="TableParagraph"/>
              <w:spacing w:line="273" w:lineRule="exact"/>
              <w:ind w:left="84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Pr="00505B3B" w:rsidRDefault="003A597E" w:rsidP="00610499">
            <w:pPr>
              <w:pStyle w:val="TableParagraph"/>
              <w:spacing w:line="257" w:lineRule="exact"/>
              <w:ind w:right="345"/>
              <w:jc w:val="right"/>
            </w:pPr>
            <w:r w:rsidRPr="00505B3B">
              <w:t>5.05</w:t>
            </w:r>
          </w:p>
        </w:tc>
        <w:tc>
          <w:tcPr>
            <w:tcW w:w="1574" w:type="dxa"/>
          </w:tcPr>
          <w:p w:rsidR="003A597E" w:rsidRPr="00505B3B" w:rsidRDefault="003A597E" w:rsidP="00610499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 w:rsidRPr="00505B3B">
              <w:rPr>
                <w:sz w:val="24"/>
              </w:rPr>
              <w:t>Устный</w:t>
            </w:r>
            <w:r w:rsidRPr="00505B3B">
              <w:rPr>
                <w:spacing w:val="-57"/>
                <w:sz w:val="24"/>
              </w:rPr>
              <w:t xml:space="preserve"> </w:t>
            </w:r>
            <w:r w:rsidRPr="00505B3B"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1178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144" w:type="dxa"/>
          </w:tcPr>
          <w:p w:rsidR="003A597E" w:rsidRPr="00505B3B" w:rsidRDefault="003A597E" w:rsidP="00610499">
            <w:pPr>
              <w:pStyle w:val="TableParagraph"/>
              <w:spacing w:line="271" w:lineRule="auto"/>
              <w:ind w:left="583" w:right="156" w:hanging="552"/>
            </w:pPr>
            <w:r w:rsidRPr="00505B3B">
              <w:t>Буквы е, ё, ю, я и их</w:t>
            </w:r>
            <w:r w:rsidRPr="00505B3B">
              <w:rPr>
                <w:spacing w:val="1"/>
              </w:rPr>
              <w:t xml:space="preserve"> </w:t>
            </w:r>
            <w:r w:rsidRPr="00505B3B">
              <w:t>функции</w:t>
            </w:r>
            <w:r w:rsidRPr="00505B3B">
              <w:rPr>
                <w:spacing w:val="-46"/>
              </w:rPr>
              <w:t xml:space="preserve"> </w:t>
            </w:r>
            <w:r w:rsidRPr="00505B3B">
              <w:t>в</w:t>
            </w:r>
            <w:r w:rsidRPr="00505B3B">
              <w:rPr>
                <w:spacing w:val="-1"/>
              </w:rPr>
              <w:t xml:space="preserve"> </w:t>
            </w:r>
            <w:r w:rsidRPr="00505B3B">
              <w:t>слове.</w:t>
            </w:r>
          </w:p>
          <w:p w:rsidR="003A597E" w:rsidRPr="00505B3B" w:rsidRDefault="003A597E" w:rsidP="00610499">
            <w:pPr>
              <w:pStyle w:val="TableParagraph"/>
              <w:spacing w:before="3"/>
              <w:ind w:left="-17"/>
            </w:pPr>
            <w:r w:rsidRPr="00505B3B">
              <w:t>Слова</w:t>
            </w:r>
            <w:r w:rsidRPr="00505B3B">
              <w:rPr>
                <w:spacing w:val="-2"/>
              </w:rPr>
              <w:t xml:space="preserve"> </w:t>
            </w:r>
            <w:r w:rsidRPr="00505B3B">
              <w:t>с</w:t>
            </w:r>
            <w:r w:rsidRPr="00505B3B">
              <w:rPr>
                <w:spacing w:val="1"/>
              </w:rPr>
              <w:t xml:space="preserve"> </w:t>
            </w:r>
            <w:r w:rsidRPr="00505B3B">
              <w:t>буквой</w:t>
            </w:r>
            <w:r w:rsidRPr="00505B3B">
              <w:rPr>
                <w:spacing w:val="-1"/>
              </w:rPr>
              <w:t xml:space="preserve"> </w:t>
            </w:r>
            <w:r w:rsidRPr="00505B3B">
              <w:t>э.</w:t>
            </w:r>
          </w:p>
        </w:tc>
        <w:tc>
          <w:tcPr>
            <w:tcW w:w="731" w:type="dxa"/>
          </w:tcPr>
          <w:p w:rsidR="003A597E" w:rsidRPr="00505B3B" w:rsidRDefault="003A597E" w:rsidP="00610499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 w:rsidRPr="00505B3B"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Pr="00505B3B" w:rsidRDefault="003A597E" w:rsidP="00610499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Pr="00505B3B" w:rsidRDefault="003A597E" w:rsidP="00610499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 w:rsidRPr="00505B3B"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Pr="00505B3B" w:rsidRDefault="003A597E" w:rsidP="00610499">
            <w:pPr>
              <w:pStyle w:val="TableParagraph"/>
              <w:spacing w:line="255" w:lineRule="exact"/>
              <w:ind w:right="345"/>
              <w:jc w:val="right"/>
            </w:pPr>
            <w:r w:rsidRPr="00505B3B">
              <w:t>9.05</w:t>
            </w:r>
          </w:p>
        </w:tc>
        <w:tc>
          <w:tcPr>
            <w:tcW w:w="1574" w:type="dxa"/>
          </w:tcPr>
          <w:p w:rsidR="003A597E" w:rsidRPr="00505B3B" w:rsidRDefault="003A597E" w:rsidP="00610499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 w:rsidRPr="00505B3B">
              <w:rPr>
                <w:sz w:val="24"/>
              </w:rPr>
              <w:t>Устный</w:t>
            </w:r>
            <w:r w:rsidRPr="00505B3B">
              <w:rPr>
                <w:spacing w:val="-57"/>
                <w:sz w:val="24"/>
              </w:rPr>
              <w:t xml:space="preserve"> </w:t>
            </w:r>
            <w:r w:rsidRPr="00505B3B"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1163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144" w:type="dxa"/>
          </w:tcPr>
          <w:p w:rsidR="003A597E" w:rsidRDefault="003A597E" w:rsidP="00610499">
            <w:pPr>
              <w:pStyle w:val="TableParagraph"/>
              <w:spacing w:before="162" w:line="259" w:lineRule="auto"/>
              <w:ind w:left="163" w:right="26" w:hanging="13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Повторение слов, отвечающих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на вопросы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"что делать?",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"что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сделать?"</w:t>
            </w:r>
          </w:p>
        </w:tc>
        <w:tc>
          <w:tcPr>
            <w:tcW w:w="731" w:type="dxa"/>
          </w:tcPr>
          <w:p w:rsidR="003A597E" w:rsidRDefault="003A597E" w:rsidP="00610499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610499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610499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610499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10.05</w:t>
            </w:r>
          </w:p>
        </w:tc>
        <w:tc>
          <w:tcPr>
            <w:tcW w:w="1574" w:type="dxa"/>
          </w:tcPr>
          <w:p w:rsidR="003A597E" w:rsidRDefault="003A597E" w:rsidP="00610499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rPr>
          <w:trHeight w:val="1192"/>
        </w:trPr>
        <w:tc>
          <w:tcPr>
            <w:tcW w:w="576" w:type="dxa"/>
          </w:tcPr>
          <w:p w:rsidR="003A597E" w:rsidRDefault="003A597E" w:rsidP="00610499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127.</w:t>
            </w:r>
          </w:p>
        </w:tc>
        <w:tc>
          <w:tcPr>
            <w:tcW w:w="3144" w:type="dxa"/>
          </w:tcPr>
          <w:p w:rsidR="003A597E" w:rsidRDefault="003A597E" w:rsidP="00610499">
            <w:pPr>
              <w:pStyle w:val="TableParagraph"/>
              <w:spacing w:line="259" w:lineRule="auto"/>
              <w:ind w:left="7" w:right="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деформированными</w:t>
            </w:r>
            <w:proofErr w:type="gramEnd"/>
          </w:p>
          <w:p w:rsidR="003A597E" w:rsidRDefault="003A597E" w:rsidP="00610499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предложениями</w:t>
            </w:r>
          </w:p>
        </w:tc>
        <w:tc>
          <w:tcPr>
            <w:tcW w:w="731" w:type="dxa"/>
          </w:tcPr>
          <w:p w:rsidR="003A597E" w:rsidRDefault="003A597E" w:rsidP="00610499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A597E" w:rsidRDefault="003A597E" w:rsidP="00610499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3A597E" w:rsidRDefault="003A597E" w:rsidP="00610499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</w:tcPr>
          <w:p w:rsidR="003A597E" w:rsidRDefault="003A597E" w:rsidP="00610499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11.05</w:t>
            </w:r>
          </w:p>
        </w:tc>
        <w:tc>
          <w:tcPr>
            <w:tcW w:w="1574" w:type="dxa"/>
          </w:tcPr>
          <w:p w:rsidR="003A597E" w:rsidRDefault="003A597E" w:rsidP="00610499">
            <w:pPr>
              <w:pStyle w:val="TableParagraph"/>
              <w:spacing w:before="4"/>
              <w:rPr>
                <w:b/>
                <w:sz w:val="25"/>
              </w:rPr>
            </w:pPr>
          </w:p>
          <w:p w:rsidR="003A597E" w:rsidRDefault="003A597E" w:rsidP="00610499">
            <w:pPr>
              <w:pStyle w:val="TableParagraph"/>
              <w:spacing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before="134" w:line="259" w:lineRule="auto"/>
              <w:ind w:left="7" w:right="-1" w:firstLine="2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Повторение</w:t>
            </w:r>
            <w:r>
              <w:rPr>
                <w:rFonts w:ascii="Cambria" w:hAnsi="Cambria"/>
                <w:spacing w:val="14"/>
              </w:rPr>
              <w:t xml:space="preserve"> </w:t>
            </w:r>
            <w:r>
              <w:rPr>
                <w:rFonts w:ascii="Cambria" w:hAnsi="Cambria"/>
              </w:rPr>
              <w:t>знаний</w:t>
            </w:r>
            <w:r>
              <w:rPr>
                <w:rFonts w:ascii="Cambria" w:hAnsi="Cambria"/>
                <w:spacing w:val="13"/>
              </w:rPr>
              <w:t xml:space="preserve"> </w:t>
            </w:r>
            <w:r>
              <w:rPr>
                <w:rFonts w:ascii="Cambria" w:hAnsi="Cambria"/>
              </w:rPr>
              <w:t>о</w:t>
            </w:r>
            <w:r>
              <w:rPr>
                <w:rFonts w:ascii="Cambria" w:hAnsi="Cambria"/>
                <w:spacing w:val="14"/>
              </w:rPr>
              <w:t xml:space="preserve"> </w:t>
            </w:r>
            <w:r>
              <w:rPr>
                <w:rFonts w:ascii="Cambria" w:hAnsi="Cambria"/>
              </w:rPr>
              <w:t>тексте</w:t>
            </w:r>
            <w:r>
              <w:rPr>
                <w:rFonts w:ascii="Cambria" w:hAnsi="Cambria"/>
                <w:spacing w:val="14"/>
              </w:rPr>
              <w:t xml:space="preserve"> </w:t>
            </w:r>
            <w:r>
              <w:rPr>
                <w:rFonts w:ascii="Cambria" w:hAnsi="Cambria"/>
              </w:rPr>
              <w:t>и</w:t>
            </w:r>
            <w:r>
              <w:rPr>
                <w:rFonts w:ascii="Cambria" w:hAnsi="Cambria"/>
                <w:spacing w:val="-45"/>
              </w:rPr>
              <w:t xml:space="preserve"> </w:t>
            </w:r>
            <w:r>
              <w:rPr>
                <w:rFonts w:ascii="Cambria" w:hAnsi="Cambria"/>
              </w:rPr>
              <w:t>предложении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12.05</w:t>
            </w: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before="111"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before="134" w:line="259" w:lineRule="auto"/>
              <w:ind w:left="7" w:right="-1" w:firstLine="24"/>
              <w:rPr>
                <w:rFonts w:ascii="Cambria" w:hAnsi="Cambria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2"/>
              <w:rPr>
                <w:sz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3"/>
              <w:rPr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4"/>
              <w:rPr>
                <w:sz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before="111" w:line="259" w:lineRule="auto"/>
              <w:ind w:left="86" w:right="658"/>
              <w:rPr>
                <w:sz w:val="24"/>
              </w:rPr>
            </w:pPr>
          </w:p>
        </w:tc>
      </w:tr>
      <w:tr w:rsidR="003A597E" w:rsidTr="003A5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35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tabs>
                <w:tab w:val="left" w:pos="1444"/>
                <w:tab w:val="left" w:pos="2217"/>
              </w:tabs>
              <w:spacing w:line="259" w:lineRule="auto"/>
              <w:ind w:left="7" w:right="3" w:firstLine="2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Составление</w:t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  <w:spacing w:val="-1"/>
              </w:rPr>
              <w:t>краткого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рассказа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по</w:t>
            </w:r>
            <w:r>
              <w:rPr>
                <w:rFonts w:ascii="Cambria" w:hAnsi="Cambria"/>
              </w:rPr>
              <w:tab/>
            </w:r>
            <w:proofErr w:type="gramStart"/>
            <w:r>
              <w:rPr>
                <w:rFonts w:ascii="Cambria" w:hAnsi="Cambria"/>
              </w:rPr>
              <w:t>сюжетным</w:t>
            </w:r>
            <w:proofErr w:type="gramEnd"/>
          </w:p>
          <w:p w:rsidR="003A597E" w:rsidRDefault="003A597E" w:rsidP="005224DD">
            <w:pPr>
              <w:pStyle w:val="TableParagraph"/>
              <w:ind w:left="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картинкам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и</w:t>
            </w:r>
            <w:r>
              <w:rPr>
                <w:rFonts w:ascii="Cambria" w:hAnsi="Cambria"/>
                <w:spacing w:val="-4"/>
              </w:rPr>
              <w:t xml:space="preserve"> </w:t>
            </w:r>
            <w:r>
              <w:rPr>
                <w:rFonts w:ascii="Cambria" w:hAnsi="Cambria"/>
              </w:rPr>
              <w:t>наблюдениям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16.05</w:t>
            </w: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before="114" w:line="259" w:lineRule="auto"/>
              <w:ind w:left="86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A5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A597E" w:rsidRDefault="003A597E" w:rsidP="005224DD">
            <w:pPr>
              <w:pStyle w:val="TableParagraph"/>
              <w:ind w:left="12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Итоговая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работа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за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1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класс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17.05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61" w:lineRule="auto"/>
              <w:ind w:left="86" w:right="13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3A597E" w:rsidTr="003A5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9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22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Комплескное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  <w:p w:rsidR="003A597E" w:rsidRDefault="003A597E" w:rsidP="005224DD">
            <w:pPr>
              <w:pStyle w:val="TableParagraph"/>
              <w:spacing w:before="36"/>
              <w:ind w:left="5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A597E" w:rsidRDefault="003A597E" w:rsidP="005224DD">
            <w:pPr>
              <w:pStyle w:val="TableParagraph"/>
              <w:spacing w:before="81"/>
              <w:ind w:left="633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55" w:lineRule="exact"/>
              <w:ind w:right="283"/>
              <w:jc w:val="right"/>
              <w:rPr>
                <w:rFonts w:ascii="Cambria"/>
              </w:rPr>
            </w:pPr>
            <w:r>
              <w:rPr>
                <w:rFonts w:ascii="Cambria"/>
              </w:rPr>
              <w:t>18.05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3A597E" w:rsidTr="003A5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59" w:lineRule="auto"/>
              <w:ind w:left="-17" w:right="249" w:firstLine="108"/>
              <w:rPr>
                <w:sz w:val="24"/>
              </w:rPr>
            </w:pPr>
            <w:r>
              <w:rPr>
                <w:sz w:val="24"/>
              </w:rPr>
              <w:t>Закрепление правописания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орфограмм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зученных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3A597E" w:rsidRDefault="003A597E" w:rsidP="005224DD">
            <w:pPr>
              <w:pStyle w:val="TableParagraph"/>
              <w:ind w:left="-17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55" w:lineRule="exact"/>
              <w:ind w:left="134"/>
              <w:rPr>
                <w:rFonts w:ascii="Cambria"/>
              </w:rPr>
            </w:pPr>
            <w:r>
              <w:rPr>
                <w:rFonts w:ascii="Cambria"/>
              </w:rPr>
              <w:t>19.05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before="143" w:line="259" w:lineRule="auto"/>
              <w:ind w:left="178" w:right="607" w:hanging="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A597E" w:rsidTr="003B5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59" w:right="47"/>
              <w:jc w:val="center"/>
              <w:rPr>
                <w:sz w:val="24"/>
              </w:rPr>
            </w:pPr>
          </w:p>
        </w:tc>
        <w:tc>
          <w:tcPr>
            <w:tcW w:w="3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59" w:lineRule="auto"/>
              <w:ind w:left="-17" w:right="249" w:firstLine="108"/>
              <w:rPr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2"/>
              <w:rPr>
                <w:sz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3"/>
              <w:rPr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4"/>
              <w:rPr>
                <w:sz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55" w:lineRule="exact"/>
              <w:ind w:left="134"/>
              <w:rPr>
                <w:rFonts w:ascii="Cambria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before="143" w:line="259" w:lineRule="auto"/>
              <w:ind w:left="178" w:right="607" w:hanging="41"/>
              <w:rPr>
                <w:sz w:val="24"/>
              </w:rPr>
            </w:pPr>
          </w:p>
        </w:tc>
      </w:tr>
      <w:tr w:rsidR="003A597E" w:rsidTr="003A5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21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</w:pPr>
          </w:p>
        </w:tc>
        <w:tc>
          <w:tcPr>
            <w:tcW w:w="3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A597E" w:rsidRDefault="003A597E" w:rsidP="005224DD">
            <w:pPr>
              <w:pStyle w:val="TableParagraph"/>
              <w:tabs>
                <w:tab w:val="left" w:pos="772"/>
              </w:tabs>
              <w:spacing w:before="1" w:line="271" w:lineRule="auto"/>
              <w:ind w:left="14" w:right="234" w:hanging="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ОБЩЕЕ КОЛИЧЕСТВО ЧАСОВ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ПО</w:t>
            </w:r>
            <w:r>
              <w:rPr>
                <w:rFonts w:ascii="Cambria" w:hAnsi="Cambria"/>
              </w:rPr>
              <w:tab/>
              <w:t>ПРОГРАММЕ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2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</w:pP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7E" w:rsidRDefault="003A597E" w:rsidP="005224DD">
            <w:pPr>
              <w:pStyle w:val="TableParagraph"/>
            </w:pPr>
          </w:p>
        </w:tc>
      </w:tr>
    </w:tbl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Pr="003A597E" w:rsidRDefault="00505B3B" w:rsidP="00505B3B">
      <w:pPr>
        <w:autoSpaceDE w:val="0"/>
        <w:autoSpaceDN w:val="0"/>
        <w:spacing w:after="0" w:line="230" w:lineRule="auto"/>
        <w:rPr>
          <w:lang w:val="ru-RU"/>
        </w:rPr>
      </w:pPr>
      <w:r w:rsidRPr="003A597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505B3B" w:rsidRPr="002C1DF8" w:rsidRDefault="00505B3B" w:rsidP="00505B3B">
      <w:pPr>
        <w:autoSpaceDE w:val="0"/>
        <w:autoSpaceDN w:val="0"/>
        <w:spacing w:before="346" w:after="0" w:line="298" w:lineRule="auto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2C1DF8">
        <w:rPr>
          <w:lang w:val="ru-RU"/>
        </w:rPr>
        <w:br/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 В.П., Горецкий В.Г., Русский язык. Учебник. 1 класс. Акционерное общество «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Издательств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2C1DF8">
        <w:rPr>
          <w:lang w:val="ru-RU"/>
        </w:rPr>
        <w:br/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05B3B" w:rsidRPr="002C1DF8" w:rsidRDefault="00505B3B" w:rsidP="00505B3B">
      <w:pPr>
        <w:autoSpaceDE w:val="0"/>
        <w:autoSpaceDN w:val="0"/>
        <w:spacing w:before="262" w:after="0" w:line="302" w:lineRule="auto"/>
        <w:ind w:right="4896"/>
        <w:jc w:val="center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электронные диски, таблицы, дидактический материал</w:t>
      </w:r>
    </w:p>
    <w:p w:rsidR="00505B3B" w:rsidRPr="002C1DF8" w:rsidRDefault="00505B3B" w:rsidP="00505B3B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proofErr w:type="spell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proofErr w:type="gramStart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Default="00505B3B" w:rsidP="00505B3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05B3B" w:rsidRPr="002C1DF8" w:rsidRDefault="00505B3B" w:rsidP="00505B3B">
      <w:pPr>
        <w:autoSpaceDE w:val="0"/>
        <w:autoSpaceDN w:val="0"/>
        <w:spacing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505B3B" w:rsidRPr="002C1DF8" w:rsidRDefault="00505B3B" w:rsidP="00505B3B">
      <w:pPr>
        <w:autoSpaceDE w:val="0"/>
        <w:autoSpaceDN w:val="0"/>
        <w:spacing w:before="346"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05B3B" w:rsidRPr="002C1DF8" w:rsidRDefault="00505B3B" w:rsidP="00505B3B">
      <w:pPr>
        <w:autoSpaceDE w:val="0"/>
        <w:autoSpaceDN w:val="0"/>
        <w:spacing w:before="166" w:after="0" w:line="262" w:lineRule="auto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по русскому языку. Наборы сюжетных (предметных) картинок в соответствии с тематикой</w:t>
      </w:r>
    </w:p>
    <w:p w:rsidR="00505B3B" w:rsidRPr="002C1DF8" w:rsidRDefault="00505B3B" w:rsidP="00505B3B">
      <w:pPr>
        <w:autoSpaceDE w:val="0"/>
        <w:autoSpaceDN w:val="0"/>
        <w:spacing w:before="262"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505B3B" w:rsidRPr="002C1DF8" w:rsidRDefault="00505B3B" w:rsidP="00505B3B">
      <w:pPr>
        <w:autoSpaceDE w:val="0"/>
        <w:autoSpaceDN w:val="0"/>
        <w:spacing w:before="166"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505B3B" w:rsidRPr="002C1DF8" w:rsidRDefault="00505B3B" w:rsidP="00505B3B">
      <w:pPr>
        <w:autoSpaceDE w:val="0"/>
        <w:autoSpaceDN w:val="0"/>
        <w:spacing w:before="70" w:after="0" w:line="230" w:lineRule="auto"/>
        <w:rPr>
          <w:lang w:val="ru-RU"/>
        </w:rPr>
      </w:pPr>
      <w:r w:rsidRPr="002C1DF8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:rsidR="00505B3B" w:rsidRDefault="00505B3B" w:rsidP="00505B3B">
      <w:pPr>
        <w:autoSpaceDE w:val="0"/>
        <w:autoSpaceDN w:val="0"/>
        <w:spacing w:before="70" w:after="0" w:line="262" w:lineRule="auto"/>
        <w:ind w:right="9072"/>
      </w:pPr>
      <w:r>
        <w:rPr>
          <w:rFonts w:ascii="Times New Roman" w:eastAsia="Times New Roman" w:hAnsi="Times New Roman"/>
          <w:color w:val="000000"/>
          <w:sz w:val="24"/>
        </w:rPr>
        <w:t xml:space="preserve">3.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Колонки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4.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Компьютер</w:t>
      </w:r>
      <w:proofErr w:type="spellEnd"/>
    </w:p>
    <w:p w:rsidR="00505B3B" w:rsidRDefault="00505B3B" w:rsidP="00505B3B">
      <w:pPr>
        <w:spacing w:line="259" w:lineRule="auto"/>
        <w:rPr>
          <w:sz w:val="24"/>
        </w:rPr>
        <w:sectPr w:rsidR="00505B3B">
          <w:pgSz w:w="11900" w:h="16850"/>
          <w:pgMar w:top="280" w:right="540" w:bottom="280" w:left="500" w:header="720" w:footer="720" w:gutter="0"/>
          <w:cols w:space="720"/>
        </w:sectPr>
      </w:pPr>
    </w:p>
    <w:p w:rsidR="003A597E" w:rsidRDefault="003A597E" w:rsidP="003A597E">
      <w:pPr>
        <w:spacing w:line="259" w:lineRule="auto"/>
        <w:rPr>
          <w:sz w:val="24"/>
        </w:rPr>
        <w:sectPr w:rsidR="003A597E">
          <w:pgSz w:w="11900" w:h="16850"/>
          <w:pgMar w:top="280" w:right="540" w:bottom="280" w:left="500" w:header="720" w:footer="720" w:gutter="0"/>
          <w:cols w:space="720"/>
        </w:sectPr>
      </w:pPr>
    </w:p>
    <w:p w:rsidR="003A597E" w:rsidRDefault="003A597E" w:rsidP="003A597E">
      <w:pPr>
        <w:sectPr w:rsidR="003A597E" w:rsidSect="001E5FC2">
          <w:pgSz w:w="11900" w:h="16840"/>
          <w:pgMar w:top="709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97E" w:rsidRDefault="003A597E" w:rsidP="003A597E">
      <w:pPr>
        <w:spacing w:line="259" w:lineRule="auto"/>
        <w:rPr>
          <w:sz w:val="24"/>
        </w:rPr>
        <w:sectPr w:rsidR="003A597E">
          <w:pgSz w:w="11900" w:h="16850"/>
          <w:pgMar w:top="280" w:right="540" w:bottom="280" w:left="500" w:header="720" w:footer="720" w:gutter="0"/>
          <w:cols w:space="720"/>
        </w:sectPr>
      </w:pPr>
    </w:p>
    <w:p w:rsidR="003A597E" w:rsidRDefault="003A597E" w:rsidP="003A597E">
      <w:pPr>
        <w:spacing w:line="259" w:lineRule="auto"/>
        <w:rPr>
          <w:sz w:val="24"/>
        </w:rPr>
        <w:sectPr w:rsidR="003A597E">
          <w:pgSz w:w="11900" w:h="16850"/>
          <w:pgMar w:top="280" w:right="540" w:bottom="280" w:left="500" w:header="720" w:footer="720" w:gutter="0"/>
          <w:cols w:space="720"/>
        </w:sectPr>
      </w:pPr>
    </w:p>
    <w:p w:rsidR="001E5FC2" w:rsidRDefault="001E5FC2" w:rsidP="001E5FC2">
      <w:pPr>
        <w:rPr>
          <w:sz w:val="24"/>
        </w:rPr>
        <w:sectPr w:rsidR="001E5FC2">
          <w:pgSz w:w="11900" w:h="16850"/>
          <w:pgMar w:top="280" w:right="540" w:bottom="280" w:left="500" w:header="720" w:footer="720" w:gutter="0"/>
          <w:cols w:space="720"/>
        </w:sectPr>
      </w:pPr>
    </w:p>
    <w:p w:rsidR="000A7AED" w:rsidRDefault="000A7AED">
      <w:pPr>
        <w:autoSpaceDE w:val="0"/>
        <w:autoSpaceDN w:val="0"/>
        <w:spacing w:after="78" w:line="220" w:lineRule="exact"/>
      </w:pPr>
    </w:p>
    <w:p w:rsidR="000A7AED" w:rsidRPr="002C1DF8" w:rsidRDefault="000A7AED">
      <w:pPr>
        <w:rPr>
          <w:lang w:val="ru-RU"/>
        </w:rPr>
        <w:sectPr w:rsidR="000A7AED" w:rsidRPr="002C1DF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A7AED" w:rsidRPr="002C1DF8" w:rsidRDefault="000A7AED">
      <w:pPr>
        <w:autoSpaceDE w:val="0"/>
        <w:autoSpaceDN w:val="0"/>
        <w:spacing w:after="78" w:line="220" w:lineRule="exact"/>
        <w:rPr>
          <w:lang w:val="ru-RU"/>
        </w:rPr>
      </w:pPr>
    </w:p>
    <w:p w:rsidR="000A7AED" w:rsidRDefault="000A7AED">
      <w:pPr>
        <w:sectPr w:rsidR="000A7AE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C1DF8" w:rsidRDefault="002C1DF8"/>
    <w:sectPr w:rsidR="002C1DF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E2A7B46"/>
    <w:multiLevelType w:val="hybridMultilevel"/>
    <w:tmpl w:val="DE6C52F4"/>
    <w:lvl w:ilvl="0" w:tplc="F2CE81F8">
      <w:numFmt w:val="bullet"/>
      <w:lvlText w:val="-"/>
      <w:lvlJc w:val="left"/>
      <w:pPr>
        <w:ind w:left="57" w:hanging="66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87C2AD26">
      <w:numFmt w:val="bullet"/>
      <w:lvlText w:val="•"/>
      <w:lvlJc w:val="left"/>
      <w:pPr>
        <w:ind w:left="455" w:hanging="668"/>
      </w:pPr>
      <w:rPr>
        <w:rFonts w:hint="default"/>
        <w:lang w:val="ru-RU" w:eastAsia="en-US" w:bidi="ar-SA"/>
      </w:rPr>
    </w:lvl>
    <w:lvl w:ilvl="2" w:tplc="1CDC643A">
      <w:numFmt w:val="bullet"/>
      <w:lvlText w:val="•"/>
      <w:lvlJc w:val="left"/>
      <w:pPr>
        <w:ind w:left="851" w:hanging="668"/>
      </w:pPr>
      <w:rPr>
        <w:rFonts w:hint="default"/>
        <w:lang w:val="ru-RU" w:eastAsia="en-US" w:bidi="ar-SA"/>
      </w:rPr>
    </w:lvl>
    <w:lvl w:ilvl="3" w:tplc="6E729C62">
      <w:numFmt w:val="bullet"/>
      <w:lvlText w:val="•"/>
      <w:lvlJc w:val="left"/>
      <w:pPr>
        <w:ind w:left="1247" w:hanging="668"/>
      </w:pPr>
      <w:rPr>
        <w:rFonts w:hint="default"/>
        <w:lang w:val="ru-RU" w:eastAsia="en-US" w:bidi="ar-SA"/>
      </w:rPr>
    </w:lvl>
    <w:lvl w:ilvl="4" w:tplc="D3C85828">
      <w:numFmt w:val="bullet"/>
      <w:lvlText w:val="•"/>
      <w:lvlJc w:val="left"/>
      <w:pPr>
        <w:ind w:left="1643" w:hanging="668"/>
      </w:pPr>
      <w:rPr>
        <w:rFonts w:hint="default"/>
        <w:lang w:val="ru-RU" w:eastAsia="en-US" w:bidi="ar-SA"/>
      </w:rPr>
    </w:lvl>
    <w:lvl w:ilvl="5" w:tplc="765C1668">
      <w:numFmt w:val="bullet"/>
      <w:lvlText w:val="•"/>
      <w:lvlJc w:val="left"/>
      <w:pPr>
        <w:ind w:left="2039" w:hanging="668"/>
      </w:pPr>
      <w:rPr>
        <w:rFonts w:hint="default"/>
        <w:lang w:val="ru-RU" w:eastAsia="en-US" w:bidi="ar-SA"/>
      </w:rPr>
    </w:lvl>
    <w:lvl w:ilvl="6" w:tplc="F91679D0">
      <w:numFmt w:val="bullet"/>
      <w:lvlText w:val="•"/>
      <w:lvlJc w:val="left"/>
      <w:pPr>
        <w:ind w:left="2434" w:hanging="668"/>
      </w:pPr>
      <w:rPr>
        <w:rFonts w:hint="default"/>
        <w:lang w:val="ru-RU" w:eastAsia="en-US" w:bidi="ar-SA"/>
      </w:rPr>
    </w:lvl>
    <w:lvl w:ilvl="7" w:tplc="C68C9B08">
      <w:numFmt w:val="bullet"/>
      <w:lvlText w:val="•"/>
      <w:lvlJc w:val="left"/>
      <w:pPr>
        <w:ind w:left="2830" w:hanging="668"/>
      </w:pPr>
      <w:rPr>
        <w:rFonts w:hint="default"/>
        <w:lang w:val="ru-RU" w:eastAsia="en-US" w:bidi="ar-SA"/>
      </w:rPr>
    </w:lvl>
    <w:lvl w:ilvl="8" w:tplc="F8AA27E2">
      <w:numFmt w:val="bullet"/>
      <w:lvlText w:val="•"/>
      <w:lvlJc w:val="left"/>
      <w:pPr>
        <w:ind w:left="3226" w:hanging="668"/>
      </w:pPr>
      <w:rPr>
        <w:rFonts w:hint="default"/>
        <w:lang w:val="ru-RU" w:eastAsia="en-US" w:bidi="ar-SA"/>
      </w:rPr>
    </w:lvl>
  </w:abstractNum>
  <w:abstractNum w:abstractNumId="10">
    <w:nsid w:val="22316916"/>
    <w:multiLevelType w:val="hybridMultilevel"/>
    <w:tmpl w:val="8F563764"/>
    <w:lvl w:ilvl="0" w:tplc="4498E982">
      <w:start w:val="1"/>
      <w:numFmt w:val="decimal"/>
      <w:lvlText w:val="%1."/>
      <w:lvlJc w:val="left"/>
      <w:pPr>
        <w:ind w:left="4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5064D2">
      <w:numFmt w:val="bullet"/>
      <w:lvlText w:val="•"/>
      <w:lvlJc w:val="left"/>
      <w:pPr>
        <w:ind w:left="1445" w:hanging="240"/>
      </w:pPr>
      <w:rPr>
        <w:rFonts w:hint="default"/>
        <w:lang w:val="ru-RU" w:eastAsia="en-US" w:bidi="ar-SA"/>
      </w:rPr>
    </w:lvl>
    <w:lvl w:ilvl="2" w:tplc="2C5AFD92">
      <w:numFmt w:val="bullet"/>
      <w:lvlText w:val="•"/>
      <w:lvlJc w:val="left"/>
      <w:pPr>
        <w:ind w:left="2491" w:hanging="240"/>
      </w:pPr>
      <w:rPr>
        <w:rFonts w:hint="default"/>
        <w:lang w:val="ru-RU" w:eastAsia="en-US" w:bidi="ar-SA"/>
      </w:rPr>
    </w:lvl>
    <w:lvl w:ilvl="3" w:tplc="61903454">
      <w:numFmt w:val="bullet"/>
      <w:lvlText w:val="•"/>
      <w:lvlJc w:val="left"/>
      <w:pPr>
        <w:ind w:left="3537" w:hanging="240"/>
      </w:pPr>
      <w:rPr>
        <w:rFonts w:hint="default"/>
        <w:lang w:val="ru-RU" w:eastAsia="en-US" w:bidi="ar-SA"/>
      </w:rPr>
    </w:lvl>
    <w:lvl w:ilvl="4" w:tplc="F8D0D8EA">
      <w:numFmt w:val="bullet"/>
      <w:lvlText w:val="•"/>
      <w:lvlJc w:val="left"/>
      <w:pPr>
        <w:ind w:left="4583" w:hanging="240"/>
      </w:pPr>
      <w:rPr>
        <w:rFonts w:hint="default"/>
        <w:lang w:val="ru-RU" w:eastAsia="en-US" w:bidi="ar-SA"/>
      </w:rPr>
    </w:lvl>
    <w:lvl w:ilvl="5" w:tplc="190C6490">
      <w:numFmt w:val="bullet"/>
      <w:lvlText w:val="•"/>
      <w:lvlJc w:val="left"/>
      <w:pPr>
        <w:ind w:left="5629" w:hanging="240"/>
      </w:pPr>
      <w:rPr>
        <w:rFonts w:hint="default"/>
        <w:lang w:val="ru-RU" w:eastAsia="en-US" w:bidi="ar-SA"/>
      </w:rPr>
    </w:lvl>
    <w:lvl w:ilvl="6" w:tplc="42842DFA">
      <w:numFmt w:val="bullet"/>
      <w:lvlText w:val="•"/>
      <w:lvlJc w:val="left"/>
      <w:pPr>
        <w:ind w:left="6675" w:hanging="240"/>
      </w:pPr>
      <w:rPr>
        <w:rFonts w:hint="default"/>
        <w:lang w:val="ru-RU" w:eastAsia="en-US" w:bidi="ar-SA"/>
      </w:rPr>
    </w:lvl>
    <w:lvl w:ilvl="7" w:tplc="4ED6CFEE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  <w:lvl w:ilvl="8" w:tplc="585C411C">
      <w:numFmt w:val="bullet"/>
      <w:lvlText w:val="•"/>
      <w:lvlJc w:val="left"/>
      <w:pPr>
        <w:ind w:left="8767" w:hanging="240"/>
      </w:pPr>
      <w:rPr>
        <w:rFonts w:hint="default"/>
        <w:lang w:val="ru-RU" w:eastAsia="en-US" w:bidi="ar-SA"/>
      </w:rPr>
    </w:lvl>
  </w:abstractNum>
  <w:abstractNum w:abstractNumId="11">
    <w:nsid w:val="25C52C18"/>
    <w:multiLevelType w:val="hybridMultilevel"/>
    <w:tmpl w:val="8A80EE2C"/>
    <w:lvl w:ilvl="0" w:tplc="9D0C7262">
      <w:numFmt w:val="bullet"/>
      <w:lvlText w:val="—"/>
      <w:lvlJc w:val="left"/>
      <w:pPr>
        <w:ind w:left="67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A8ACD8">
      <w:numFmt w:val="bullet"/>
      <w:lvlText w:val="•"/>
      <w:lvlJc w:val="left"/>
      <w:pPr>
        <w:ind w:left="1699" w:hanging="361"/>
      </w:pPr>
      <w:rPr>
        <w:rFonts w:hint="default"/>
        <w:lang w:val="ru-RU" w:eastAsia="en-US" w:bidi="ar-SA"/>
      </w:rPr>
    </w:lvl>
    <w:lvl w:ilvl="2" w:tplc="8CAE6F78">
      <w:numFmt w:val="bullet"/>
      <w:lvlText w:val="•"/>
      <w:lvlJc w:val="left"/>
      <w:pPr>
        <w:ind w:left="2719" w:hanging="361"/>
      </w:pPr>
      <w:rPr>
        <w:rFonts w:hint="default"/>
        <w:lang w:val="ru-RU" w:eastAsia="en-US" w:bidi="ar-SA"/>
      </w:rPr>
    </w:lvl>
    <w:lvl w:ilvl="3" w:tplc="DD882AAE">
      <w:numFmt w:val="bullet"/>
      <w:lvlText w:val="•"/>
      <w:lvlJc w:val="left"/>
      <w:pPr>
        <w:ind w:left="3739" w:hanging="361"/>
      </w:pPr>
      <w:rPr>
        <w:rFonts w:hint="default"/>
        <w:lang w:val="ru-RU" w:eastAsia="en-US" w:bidi="ar-SA"/>
      </w:rPr>
    </w:lvl>
    <w:lvl w:ilvl="4" w:tplc="C6E2490C">
      <w:numFmt w:val="bullet"/>
      <w:lvlText w:val="•"/>
      <w:lvlJc w:val="left"/>
      <w:pPr>
        <w:ind w:left="4759" w:hanging="361"/>
      </w:pPr>
      <w:rPr>
        <w:rFonts w:hint="default"/>
        <w:lang w:val="ru-RU" w:eastAsia="en-US" w:bidi="ar-SA"/>
      </w:rPr>
    </w:lvl>
    <w:lvl w:ilvl="5" w:tplc="D8609E4A">
      <w:numFmt w:val="bullet"/>
      <w:lvlText w:val="•"/>
      <w:lvlJc w:val="left"/>
      <w:pPr>
        <w:ind w:left="5779" w:hanging="361"/>
      </w:pPr>
      <w:rPr>
        <w:rFonts w:hint="default"/>
        <w:lang w:val="ru-RU" w:eastAsia="en-US" w:bidi="ar-SA"/>
      </w:rPr>
    </w:lvl>
    <w:lvl w:ilvl="6" w:tplc="F0628CE8">
      <w:numFmt w:val="bullet"/>
      <w:lvlText w:val="•"/>
      <w:lvlJc w:val="left"/>
      <w:pPr>
        <w:ind w:left="6799" w:hanging="361"/>
      </w:pPr>
      <w:rPr>
        <w:rFonts w:hint="default"/>
        <w:lang w:val="ru-RU" w:eastAsia="en-US" w:bidi="ar-SA"/>
      </w:rPr>
    </w:lvl>
    <w:lvl w:ilvl="7" w:tplc="3CBA1758">
      <w:numFmt w:val="bullet"/>
      <w:lvlText w:val="•"/>
      <w:lvlJc w:val="left"/>
      <w:pPr>
        <w:ind w:left="7819" w:hanging="361"/>
      </w:pPr>
      <w:rPr>
        <w:rFonts w:hint="default"/>
        <w:lang w:val="ru-RU" w:eastAsia="en-US" w:bidi="ar-SA"/>
      </w:rPr>
    </w:lvl>
    <w:lvl w:ilvl="8" w:tplc="DD34BE60">
      <w:numFmt w:val="bullet"/>
      <w:lvlText w:val="•"/>
      <w:lvlJc w:val="left"/>
      <w:pPr>
        <w:ind w:left="8839" w:hanging="361"/>
      </w:pPr>
      <w:rPr>
        <w:rFonts w:hint="default"/>
        <w:lang w:val="ru-RU" w:eastAsia="en-US" w:bidi="ar-SA"/>
      </w:rPr>
    </w:lvl>
  </w:abstractNum>
  <w:abstractNum w:abstractNumId="12">
    <w:nsid w:val="40CC1E7C"/>
    <w:multiLevelType w:val="hybridMultilevel"/>
    <w:tmpl w:val="49C461A0"/>
    <w:lvl w:ilvl="0" w:tplc="D6064ED2">
      <w:numFmt w:val="bullet"/>
      <w:lvlText w:val="—"/>
      <w:lvlJc w:val="left"/>
      <w:pPr>
        <w:ind w:left="242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FC15EE">
      <w:numFmt w:val="bullet"/>
      <w:lvlText w:val="—"/>
      <w:lvlJc w:val="left"/>
      <w:pPr>
        <w:ind w:left="43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EB290D8">
      <w:numFmt w:val="bullet"/>
      <w:lvlText w:val="•"/>
      <w:lvlJc w:val="left"/>
      <w:pPr>
        <w:ind w:left="900" w:hanging="481"/>
      </w:pPr>
      <w:rPr>
        <w:rFonts w:hint="default"/>
        <w:lang w:val="ru-RU" w:eastAsia="en-US" w:bidi="ar-SA"/>
      </w:rPr>
    </w:lvl>
    <w:lvl w:ilvl="3" w:tplc="31A86770">
      <w:numFmt w:val="bullet"/>
      <w:lvlText w:val="•"/>
      <w:lvlJc w:val="left"/>
      <w:pPr>
        <w:ind w:left="2147" w:hanging="481"/>
      </w:pPr>
      <w:rPr>
        <w:rFonts w:hint="default"/>
        <w:lang w:val="ru-RU" w:eastAsia="en-US" w:bidi="ar-SA"/>
      </w:rPr>
    </w:lvl>
    <w:lvl w:ilvl="4" w:tplc="B46C2850">
      <w:numFmt w:val="bullet"/>
      <w:lvlText w:val="•"/>
      <w:lvlJc w:val="left"/>
      <w:pPr>
        <w:ind w:left="3394" w:hanging="481"/>
      </w:pPr>
      <w:rPr>
        <w:rFonts w:hint="default"/>
        <w:lang w:val="ru-RU" w:eastAsia="en-US" w:bidi="ar-SA"/>
      </w:rPr>
    </w:lvl>
    <w:lvl w:ilvl="5" w:tplc="F7FE835C">
      <w:numFmt w:val="bullet"/>
      <w:lvlText w:val="•"/>
      <w:lvlJc w:val="left"/>
      <w:pPr>
        <w:ind w:left="4642" w:hanging="481"/>
      </w:pPr>
      <w:rPr>
        <w:rFonts w:hint="default"/>
        <w:lang w:val="ru-RU" w:eastAsia="en-US" w:bidi="ar-SA"/>
      </w:rPr>
    </w:lvl>
    <w:lvl w:ilvl="6" w:tplc="C3B81B94">
      <w:numFmt w:val="bullet"/>
      <w:lvlText w:val="•"/>
      <w:lvlJc w:val="left"/>
      <w:pPr>
        <w:ind w:left="5889" w:hanging="481"/>
      </w:pPr>
      <w:rPr>
        <w:rFonts w:hint="default"/>
        <w:lang w:val="ru-RU" w:eastAsia="en-US" w:bidi="ar-SA"/>
      </w:rPr>
    </w:lvl>
    <w:lvl w:ilvl="7" w:tplc="7BA6FCFE">
      <w:numFmt w:val="bullet"/>
      <w:lvlText w:val="•"/>
      <w:lvlJc w:val="left"/>
      <w:pPr>
        <w:ind w:left="7137" w:hanging="481"/>
      </w:pPr>
      <w:rPr>
        <w:rFonts w:hint="default"/>
        <w:lang w:val="ru-RU" w:eastAsia="en-US" w:bidi="ar-SA"/>
      </w:rPr>
    </w:lvl>
    <w:lvl w:ilvl="8" w:tplc="57DCF18C">
      <w:numFmt w:val="bullet"/>
      <w:lvlText w:val="•"/>
      <w:lvlJc w:val="left"/>
      <w:pPr>
        <w:ind w:left="8384" w:hanging="4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41D9F"/>
    <w:rsid w:val="00046916"/>
    <w:rsid w:val="0006063C"/>
    <w:rsid w:val="00093DC3"/>
    <w:rsid w:val="000A7AED"/>
    <w:rsid w:val="0015074B"/>
    <w:rsid w:val="001B110B"/>
    <w:rsid w:val="001E5FC2"/>
    <w:rsid w:val="00250F29"/>
    <w:rsid w:val="0025461F"/>
    <w:rsid w:val="002741DF"/>
    <w:rsid w:val="0029639D"/>
    <w:rsid w:val="002C1DF8"/>
    <w:rsid w:val="002D6A61"/>
    <w:rsid w:val="002F6D8E"/>
    <w:rsid w:val="00326F90"/>
    <w:rsid w:val="00365958"/>
    <w:rsid w:val="003A4B76"/>
    <w:rsid w:val="003A597E"/>
    <w:rsid w:val="004204DE"/>
    <w:rsid w:val="004A1DFC"/>
    <w:rsid w:val="00505B3B"/>
    <w:rsid w:val="005B1EE5"/>
    <w:rsid w:val="005C76E3"/>
    <w:rsid w:val="006724DA"/>
    <w:rsid w:val="0079054E"/>
    <w:rsid w:val="00823D0A"/>
    <w:rsid w:val="00880B29"/>
    <w:rsid w:val="00892514"/>
    <w:rsid w:val="008A11C5"/>
    <w:rsid w:val="00A54CD2"/>
    <w:rsid w:val="00AA1D8D"/>
    <w:rsid w:val="00AC1214"/>
    <w:rsid w:val="00B13377"/>
    <w:rsid w:val="00B47730"/>
    <w:rsid w:val="00CB0664"/>
    <w:rsid w:val="00CB55A5"/>
    <w:rsid w:val="00CE36A5"/>
    <w:rsid w:val="00CF515B"/>
    <w:rsid w:val="00D60649"/>
    <w:rsid w:val="00D64127"/>
    <w:rsid w:val="00DC03E9"/>
    <w:rsid w:val="00EB5583"/>
    <w:rsid w:val="00FA467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4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41D9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1E5FC2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E5F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4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41D9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1E5FC2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E5F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92EC82-C434-4540-BE7D-D04679F1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1</Pages>
  <Words>9984</Words>
  <Characters>56911</Characters>
  <Application>Microsoft Office Word</Application>
  <DocSecurity>0</DocSecurity>
  <Lines>474</Lines>
  <Paragraphs>133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66762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Минзифа</cp:lastModifiedBy>
  <cp:revision>35</cp:revision>
  <cp:lastPrinted>2022-09-27T17:18:00Z</cp:lastPrinted>
  <dcterms:created xsi:type="dcterms:W3CDTF">2013-12-23T23:15:00Z</dcterms:created>
  <dcterms:modified xsi:type="dcterms:W3CDTF">2023-01-21T08:06:00Z</dcterms:modified>
  <cp:category/>
</cp:coreProperties>
</file>